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3780E" w14:textId="547FCB9E" w:rsidR="00EC0B99" w:rsidRPr="000F788E" w:rsidRDefault="00756B4A" w:rsidP="00EC0B99">
      <w:pPr>
        <w:spacing w:line="240" w:lineRule="auto"/>
        <w:jc w:val="center"/>
        <w:rPr>
          <w:b/>
          <w:color w:val="8B5D5D"/>
          <w:sz w:val="44"/>
          <w:lang w:val="en-GB"/>
        </w:rPr>
      </w:pPr>
      <w:r>
        <w:rPr>
          <w:b/>
          <w:color w:val="8B5D5D"/>
          <w:sz w:val="44"/>
          <w:lang w:val="en-GB"/>
        </w:rPr>
        <w:t xml:space="preserve">Reference </w:t>
      </w:r>
      <w:r w:rsidRPr="00756B4A">
        <w:rPr>
          <w:b/>
          <w:color w:val="8B5D5D"/>
          <w:sz w:val="44"/>
          <w:lang w:val="en-GB"/>
        </w:rPr>
        <w:t>Contact</w:t>
      </w:r>
      <w:r>
        <w:rPr>
          <w:b/>
          <w:color w:val="8B5D5D"/>
          <w:sz w:val="44"/>
          <w:lang w:val="en-GB"/>
        </w:rPr>
        <w:t xml:space="preserve"> List Template</w:t>
      </w:r>
    </w:p>
    <w:p w14:paraId="77B4D236" w14:textId="4D6F8758" w:rsidR="00EC0B99" w:rsidRDefault="00EC0B99" w:rsidP="000F788E">
      <w:pPr>
        <w:spacing w:after="0" w:line="24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</w:p>
    <w:tbl>
      <w:tblPr>
        <w:tblStyle w:val="TableGrid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946"/>
      </w:tblGrid>
      <w:tr w:rsidR="00756B4A" w14:paraId="141E0B80" w14:textId="77777777" w:rsidTr="00756B4A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5EC79A5B" w14:textId="6A77E3C5" w:rsidR="00756B4A" w:rsidRPr="00756B4A" w:rsidRDefault="00756B4A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Reference Name: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2A798CDF" w14:textId="616BB426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1845660234"/>
                <w:placeholder>
                  <w:docPart w:val="18091F3D00A54AE2B5288A04E181DEEC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Evelyn Rodriguez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4B179406" w14:textId="77777777" w:rsidTr="00756B4A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69214D96" w14:textId="592A7842" w:rsidR="00756B4A" w:rsidRPr="00756B4A" w:rsidRDefault="00756B4A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Relationship to Applicant: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3DAA58A5" w14:textId="3CA013C8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2062096167"/>
                <w:placeholder>
                  <w:docPart w:val="F98C9F0C0061490BACA0904A094EF248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Former Supervisor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12AFFCDF" w14:textId="77777777" w:rsidTr="00756B4A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3379ACD0" w14:textId="4B074D50" w:rsidR="00756B4A" w:rsidRPr="00756B4A" w:rsidRDefault="00756B4A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Company/Organization: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5DE76F91" w14:textId="70005A4E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1279069418"/>
                <w:placeholder>
                  <w:docPart w:val="DD13E7ED126D4A4E8307272428FCB722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SolarTech Innovations, Inc.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51CD966A" w14:textId="77777777" w:rsidTr="00756B4A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4E3D2AF7" w14:textId="6A39FAA8" w:rsidR="00756B4A" w:rsidRPr="007F4872" w:rsidRDefault="00756B4A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Position: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1BA631B4" w14:textId="02BDDD66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555276068"/>
                <w:placeholder>
                  <w:docPart w:val="86CD6099B5E843A49135EB19A0507093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Senior Project Manager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712A62E1" w14:textId="77777777" w:rsidTr="00756B4A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38F36A31" w14:textId="3CD18165" w:rsidR="00756B4A" w:rsidRPr="007F4872" w:rsidRDefault="00756B4A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Years Known: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6D3DA686" w14:textId="74DD6643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47671734"/>
                <w:placeholder>
                  <w:docPart w:val="F2C8AC7421CE4271AF815216F0B9774D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5 years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67331819" w14:textId="77777777" w:rsidTr="00756B4A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2FD103C7" w14:textId="5A602766" w:rsidR="00756B4A" w:rsidRPr="007F4872" w:rsidRDefault="00756B4A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Address: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008AC84E" w14:textId="091770E2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116809774"/>
                <w:placeholder>
                  <w:docPart w:val="58C7C17C4CA44FB7A5F985CD76277B70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123 Solar Ave, Suite 200, San Francisco, CA 94102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15C97040" w14:textId="77777777" w:rsidTr="00756B4A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56722421" w14:textId="2866DDE0" w:rsidR="00756B4A" w:rsidRPr="007F4872" w:rsidRDefault="00756B4A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Phone Number: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73E0E54B" w14:textId="1ACA04B6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384106563"/>
                <w:placeholder>
                  <w:docPart w:val="04BD759CF43B4198BDF2F2DEC3CCDE98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555-123-4567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67E19A5F" w14:textId="77777777" w:rsidTr="00756B4A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4B9D2AC1" w14:textId="303E727F" w:rsidR="00756B4A" w:rsidRPr="007F4872" w:rsidRDefault="00756B4A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Email Address: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677E0062" w14:textId="28E2E87E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1776757800"/>
                <w:placeholder>
                  <w:docPart w:val="3B33AD2FC7BC4B31AEE35C4799C6FD49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e.rodriguez@solartech.com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302C567A" w14:textId="77777777" w:rsidTr="00756B4A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0E7700A3" w14:textId="792C2B6C" w:rsidR="00756B4A" w:rsidRPr="00756B4A" w:rsidRDefault="00756B4A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Best Time to Contact: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06601C5A" w14:textId="255BCB7E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588522420"/>
                <w:placeholder>
                  <w:docPart w:val="9F6AEA49B3D447CBB163782EF0DB62A1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Weekdays, 9 AM - 5 PM PST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5DA9BCEC" w14:textId="77777777" w:rsidTr="00756B4A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11615294" w14:textId="26CB6636" w:rsidR="00756B4A" w:rsidRPr="00756B4A" w:rsidRDefault="00756B4A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Specific Contributions/Projects Worked On Together:</w:t>
            </w:r>
          </w:p>
        </w:tc>
      </w:tr>
      <w:tr w:rsidR="00756B4A" w14:paraId="05938E39" w14:textId="77777777" w:rsidTr="00756B4A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4F7CE615" w14:textId="27A76C48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921145377"/>
                <w:placeholder>
                  <w:docPart w:val="E4F59D1EB4184D45A0E24AF818EDA1EC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Developed a renewable energy project in 2056; streamlined project workflow resulting in a 30% increase in efficiency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0D9AB354" w14:textId="77777777" w:rsidTr="00756B4A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4EB9F3AA" w14:textId="5E4E0446" w:rsidR="00756B4A" w:rsidRPr="00756B4A" w:rsidRDefault="00756B4A" w:rsidP="00756B4A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Additional Notes:</w:t>
            </w:r>
          </w:p>
        </w:tc>
      </w:tr>
      <w:tr w:rsidR="00756B4A" w14:paraId="070E2548" w14:textId="77777777" w:rsidTr="00756B4A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1A5697E6" w14:textId="10ECCD6F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  <w:shd w:val="clear" w:color="auto" w:fill="FBF6EF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2087680258"/>
                <w:placeholder>
                  <w:docPart w:val="2C8189CBCFBE4839B487314FBC2FC40F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Evelyn can provide detailed insight into my project management skills and team leadership abilities.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1CF0B2C2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570D902B" w14:textId="77777777" w:rsidR="00756B4A" w:rsidRPr="00756B4A" w:rsidRDefault="00756B4A" w:rsidP="00845B77">
            <w:pPr>
              <w:spacing w:before="36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Reference Name: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3E60A6ED" w14:textId="65DF2F01" w:rsidR="00756B4A" w:rsidRPr="00756B4A" w:rsidRDefault="00000000" w:rsidP="00845B77">
            <w:pPr>
              <w:spacing w:before="36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674260563"/>
                <w:placeholder>
                  <w:docPart w:val="47E486DA0D314802B67886A45AC83594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Marcus Chen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102499BE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59067C17" w14:textId="77777777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Relationship to Applicant: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68D3605C" w14:textId="1ECE8CBA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353885836"/>
                <w:placeholder>
                  <w:docPart w:val="639611248D10477BAE9016D91A8B602D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College Professor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5F1720BD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672ACC36" w14:textId="102AE982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Institution</w:t>
            </w:r>
            <w:r w:rsidRPr="00756B4A">
              <w:rPr>
                <w:b/>
                <w:color w:val="000000" w:themeColor="text1"/>
                <w:sz w:val="24"/>
              </w:rPr>
              <w:t>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6FE92AAD" w14:textId="0D09C07E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180423539"/>
                <w:placeholder>
                  <w:docPart w:val="129EC384B02C4A02B4FF676A9D6E355C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University of Technology, Boston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3C2A7820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154FD019" w14:textId="49E145C5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Department</w:t>
            </w:r>
            <w:r w:rsidRPr="007F4872">
              <w:rPr>
                <w:b/>
                <w:color w:val="000000" w:themeColor="text1"/>
                <w:sz w:val="24"/>
              </w:rPr>
              <w:t>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31EF15F7" w14:textId="3C7AD890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447461400"/>
                <w:placeholder>
                  <w:docPart w:val="FBFD2CFE14FB48FEB7F9BA645D8C7773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Department of Computer Science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4496D304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444F43D5" w14:textId="77777777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Years Known: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2FEA24E9" w14:textId="313CC4E3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903056478"/>
                <w:placeholder>
                  <w:docPart w:val="7DD18DB2BCAD4B9EBBE71A3830D5ABC6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>
                  <w:rPr>
                    <w:color w:val="000000" w:themeColor="text1"/>
                    <w:sz w:val="24"/>
                    <w:shd w:val="clear" w:color="auto" w:fill="FBF6EF"/>
                  </w:rPr>
                  <w:t>3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 xml:space="preserve"> years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53B17738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692A0828" w14:textId="77777777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Address: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0C87E038" w14:textId="2EAE6C57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2596661"/>
                <w:placeholder>
                  <w:docPart w:val="77A09E760223468B8D8B8E5FED23A8FB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456 Innovation Drive, Boston, MA 02115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1DF42115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5A3785FF" w14:textId="77777777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Phone Number: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1F1C5BA2" w14:textId="285C9859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759428591"/>
                <w:placeholder>
                  <w:docPart w:val="0997F80CC8204AF3B341628743CC5E25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555-987-6543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48F65A84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39A5E431" w14:textId="77777777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Email Address: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2C30032B" w14:textId="39F882BA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205458485"/>
                <w:placeholder>
                  <w:docPart w:val="CB8CFD32D8E844DD8659F7EE92555B18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m.chen@utb.edu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1192226A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2DFB6840" w14:textId="77777777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Best Time to Contact: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20DB211D" w14:textId="51D92AD4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723752110"/>
                <w:placeholder>
                  <w:docPart w:val="304AF1C54FA84D988D83903721561283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Weekdays, 2 PM - 6 PM EST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41A0102A" w14:textId="77777777" w:rsidTr="00553BF3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2E3EFDEC" w14:textId="77777777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Specific Contributions/Projects Worked On Together:</w:t>
            </w:r>
          </w:p>
        </w:tc>
      </w:tr>
      <w:tr w:rsidR="00756B4A" w14:paraId="6B0B113C" w14:textId="77777777" w:rsidTr="00553BF3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3498F566" w14:textId="5B8D67AC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713002698"/>
                <w:placeholder>
                  <w:docPart w:val="79750F43A0964D7CA37410426C3B19ED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Collaborated on a research project in 2057 exploring advanced algorithms in artificial intelligence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1971CDFA" w14:textId="77777777" w:rsidTr="00553BF3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22A11A11" w14:textId="77777777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lastRenderedPageBreak/>
              <w:t>Additional Notes:</w:t>
            </w:r>
          </w:p>
        </w:tc>
      </w:tr>
      <w:tr w:rsidR="00756B4A" w14:paraId="62D2AEAA" w14:textId="77777777" w:rsidTr="00553BF3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3DF7B475" w14:textId="5E128772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  <w:shd w:val="clear" w:color="auto" w:fill="FBF6EF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985597355"/>
                <w:placeholder>
                  <w:docPart w:val="7877CCE6E8B549388D0A07872BBEFC5D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Professor Chen can discuss my analytical skills and research capabilities in computer science.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36BFE7A6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07A4D471" w14:textId="77777777" w:rsidR="00756B4A" w:rsidRPr="00756B4A" w:rsidRDefault="00756B4A" w:rsidP="00845B77">
            <w:pPr>
              <w:spacing w:before="36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Reference Name: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59769F08" w14:textId="6DA252AF" w:rsidR="00756B4A" w:rsidRPr="00756B4A" w:rsidRDefault="00000000" w:rsidP="00845B77">
            <w:pPr>
              <w:spacing w:before="36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713336694"/>
                <w:placeholder>
                  <w:docPart w:val="B932CA9061D04963AE6E02EA67C9856C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Olivia Grant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0CBE7304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7B269ACD" w14:textId="77777777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Relationship to Applicant: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130D9FF7" w14:textId="6FE5DBD5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356345142"/>
                <w:placeholder>
                  <w:docPart w:val="FFA34F507B134ECB85E12A51F281D301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Volunteer Coordinator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5E6FF32B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014F2158" w14:textId="2566AE7D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Organization: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53BEEBFC" w14:textId="523497AF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855007883"/>
                <w:placeholder>
                  <w:docPart w:val="F51A9F498499424ABE454944DED78391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Green Earth Initiative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278E41DE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07D0AF03" w14:textId="77777777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Position: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6BD6B943" w14:textId="2D698E66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794058113"/>
                <w:placeholder>
                  <w:docPart w:val="8D2C23E33FC94F9181542B5F2FAC1FD9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Community Outreach Director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63F49B61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1781A550" w14:textId="77777777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Years Known: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63AFA25C" w14:textId="2543FC99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943887782"/>
                <w:placeholder>
                  <w:docPart w:val="F1EF668688D74FA082ACFC5F7CD93340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>
                  <w:rPr>
                    <w:color w:val="000000" w:themeColor="text1"/>
                    <w:sz w:val="24"/>
                    <w:shd w:val="clear" w:color="auto" w:fill="FBF6EF"/>
                  </w:rPr>
                  <w:t>2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 xml:space="preserve"> years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5BDEF76B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39F9D106" w14:textId="77777777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Address: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3FD4A587" w14:textId="38D1FB6F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1664351108"/>
                <w:placeholder>
                  <w:docPart w:val="2023C9AFE9F248999C44EF891F91FF46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789 Greenway Blvd, Seattle, WA 98104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52DE71E1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13C6B9BC" w14:textId="77777777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F4872">
              <w:rPr>
                <w:b/>
                <w:color w:val="000000" w:themeColor="text1"/>
                <w:sz w:val="24"/>
              </w:rPr>
              <w:t>Phone Number: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49D0306C" w14:textId="1FAA760F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1533141810"/>
                <w:placeholder>
                  <w:docPart w:val="C6FD0E0AFAC24FA0B360E58C12CFFF48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555-321-0987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35275D82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3AC3ABFD" w14:textId="77777777" w:rsidR="00756B4A" w:rsidRPr="007F4872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Email Address: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7FA9EE49" w14:textId="50D3C96A" w:rsidR="00756B4A" w:rsidRPr="00756B4A" w:rsidRDefault="00000000" w:rsidP="00756B4A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1504310161"/>
                <w:placeholder>
                  <w:docPart w:val="0F2D4A4214CB41798261FA71B97121B6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o.grant@greenearth.org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69033C45" w14:textId="77777777" w:rsidTr="00553BF3">
        <w:trPr>
          <w:jc w:val="center"/>
        </w:trPr>
        <w:tc>
          <w:tcPr>
            <w:tcW w:w="2977" w:type="dxa"/>
            <w:shd w:val="clear" w:color="auto" w:fill="auto"/>
            <w:tcMar>
              <w:top w:w="57" w:type="dxa"/>
              <w:bottom w:w="57" w:type="dxa"/>
            </w:tcMar>
          </w:tcPr>
          <w:p w14:paraId="423B08C9" w14:textId="77777777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Best Time to Contact:</w:t>
            </w:r>
          </w:p>
        </w:tc>
        <w:tc>
          <w:tcPr>
            <w:tcW w:w="6946" w:type="dxa"/>
            <w:shd w:val="clear" w:color="auto" w:fill="auto"/>
            <w:tcMar>
              <w:top w:w="57" w:type="dxa"/>
              <w:bottom w:w="57" w:type="dxa"/>
            </w:tcMar>
          </w:tcPr>
          <w:p w14:paraId="6DCCE893" w14:textId="28317CAF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1824770691"/>
                <w:placeholder>
                  <w:docPart w:val="27F4746318AC431F84CDD45FF4936F2D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Weekends, 10 AM - 4 PM PST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03E4A4A8" w14:textId="77777777" w:rsidTr="00553BF3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3C2C206C" w14:textId="77777777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Specific Contributions/Projects Worked On Together:</w:t>
            </w:r>
          </w:p>
        </w:tc>
      </w:tr>
      <w:tr w:rsidR="00756B4A" w14:paraId="4F22EC3E" w14:textId="77777777" w:rsidTr="00553BF3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758D7734" w14:textId="3D4233F4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2033607740"/>
                <w:placeholder>
                  <w:docPart w:val="D749589956C54D63B45C9F1859549D4D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Organized a city-wide recycling drive in 2058; led a team of 50 volunteers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  <w:tr w:rsidR="00756B4A" w14:paraId="3ADD192E" w14:textId="77777777" w:rsidTr="00553BF3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09CDE529" w14:textId="77777777" w:rsidR="00756B4A" w:rsidRPr="00756B4A" w:rsidRDefault="00756B4A" w:rsidP="00553BF3">
            <w:pPr>
              <w:spacing w:before="40" w:after="40" w:line="240" w:lineRule="auto"/>
              <w:ind w:left="57" w:right="57"/>
              <w:jc w:val="both"/>
              <w:rPr>
                <w:b/>
                <w:color w:val="000000" w:themeColor="text1"/>
                <w:sz w:val="24"/>
              </w:rPr>
            </w:pPr>
            <w:r w:rsidRPr="00756B4A">
              <w:rPr>
                <w:b/>
                <w:color w:val="000000" w:themeColor="text1"/>
                <w:sz w:val="24"/>
              </w:rPr>
              <w:t>Additional Notes:</w:t>
            </w:r>
          </w:p>
        </w:tc>
      </w:tr>
      <w:tr w:rsidR="00756B4A" w14:paraId="7A365264" w14:textId="77777777" w:rsidTr="00553BF3">
        <w:trPr>
          <w:jc w:val="center"/>
        </w:trPr>
        <w:tc>
          <w:tcPr>
            <w:tcW w:w="9923" w:type="dxa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4F1BD7E5" w14:textId="39F5D718" w:rsidR="00756B4A" w:rsidRPr="00756B4A" w:rsidRDefault="00000000" w:rsidP="00553BF3">
            <w:pPr>
              <w:spacing w:before="40" w:after="40" w:line="240" w:lineRule="auto"/>
              <w:ind w:left="57" w:right="57"/>
              <w:jc w:val="both"/>
              <w:rPr>
                <w:rFonts w:cstheme="minorHAnsi"/>
                <w:bCs/>
                <w:color w:val="000000" w:themeColor="text1"/>
                <w:sz w:val="24"/>
                <w:szCs w:val="24"/>
                <w:shd w:val="clear" w:color="auto" w:fill="FBF6EF"/>
              </w:rPr>
            </w:pPr>
            <w:sdt>
              <w:sdtPr>
                <w:rPr>
                  <w:rFonts w:cstheme="minorHAnsi"/>
                  <w:bCs/>
                  <w:color w:val="000000" w:themeColor="text1"/>
                  <w:sz w:val="24"/>
                  <w:szCs w:val="24"/>
                </w:rPr>
                <w:id w:val="-1655839538"/>
                <w:placeholder>
                  <w:docPart w:val="E321CE6601BA477DBC79FFCDCB32FB29"/>
                </w:placeholder>
                <w:showingPlcHdr/>
              </w:sdtPr>
              <w:sdtContent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[</w:t>
                </w:r>
                <w:r w:rsidR="00756B4A" w:rsidRPr="00756B4A">
                  <w:rPr>
                    <w:color w:val="000000" w:themeColor="text1"/>
                    <w:sz w:val="24"/>
                    <w:shd w:val="clear" w:color="auto" w:fill="FBF6EF"/>
                  </w:rPr>
                  <w:t>Olivia can speak about my organizational skills and commitment to environmental causes.</w:t>
                </w:r>
                <w:r w:rsidR="00756B4A" w:rsidRPr="00756B4A">
                  <w:rPr>
                    <w:rFonts w:cstheme="minorHAnsi"/>
                    <w:bCs/>
                    <w:color w:val="000000" w:themeColor="text1"/>
                    <w:sz w:val="24"/>
                    <w:szCs w:val="24"/>
                    <w:shd w:val="clear" w:color="auto" w:fill="FBF6EF"/>
                  </w:rPr>
                  <w:t>]</w:t>
                </w:r>
              </w:sdtContent>
            </w:sdt>
          </w:p>
        </w:tc>
      </w:tr>
    </w:tbl>
    <w:p w14:paraId="4629CED5" w14:textId="77777777" w:rsidR="00756B4A" w:rsidRPr="009216DD" w:rsidRDefault="00756B4A" w:rsidP="009216DD">
      <w:p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</w:p>
    <w:sectPr w:rsidR="00756B4A" w:rsidRPr="009216DD" w:rsidSect="00BA09AD">
      <w:headerReference w:type="default" r:id="rId11"/>
      <w:footerReference w:type="default" r:id="rId12"/>
      <w:footerReference w:type="first" r:id="rId13"/>
      <w:pgSz w:w="12240" w:h="15840"/>
      <w:pgMar w:top="-964" w:right="1440" w:bottom="964" w:left="1440" w:header="44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F41CF" w14:textId="77777777" w:rsidR="00A953C2" w:rsidRDefault="00A953C2">
      <w:pPr>
        <w:spacing w:after="0" w:line="240" w:lineRule="auto"/>
      </w:pPr>
      <w:r>
        <w:separator/>
      </w:r>
    </w:p>
    <w:p w14:paraId="02EC68B6" w14:textId="77777777" w:rsidR="00A953C2" w:rsidRDefault="00A953C2"/>
  </w:endnote>
  <w:endnote w:type="continuationSeparator" w:id="0">
    <w:p w14:paraId="53949AF0" w14:textId="77777777" w:rsidR="00A953C2" w:rsidRDefault="00A953C2">
      <w:pPr>
        <w:spacing w:after="0" w:line="240" w:lineRule="auto"/>
      </w:pPr>
      <w:r>
        <w:continuationSeparator/>
      </w:r>
    </w:p>
    <w:p w14:paraId="0708BA7D" w14:textId="77777777" w:rsidR="00A953C2" w:rsidRDefault="00A953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8B64F" w14:textId="70055257" w:rsidR="000F788E" w:rsidRDefault="000F788E" w:rsidP="003842A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 w:themeColor="text1"/>
        <w:sz w:val="24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77533B1" wp14:editId="259EE94D">
              <wp:simplePos x="0" y="0"/>
              <wp:positionH relativeFrom="column">
                <wp:posOffset>5399405</wp:posOffset>
              </wp:positionH>
              <wp:positionV relativeFrom="paragraph">
                <wp:posOffset>163944</wp:posOffset>
              </wp:positionV>
              <wp:extent cx="1287463" cy="28575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463" cy="285750"/>
                      </a:xfrm>
                      <a:prstGeom prst="rect">
                        <a:avLst/>
                      </a:prstGeom>
                      <a:noFill/>
                      <a:ln w="0">
                        <a:solidFill>
                          <a:prstClr val="black">
                            <a:alpha val="0"/>
                          </a:prstClr>
                        </a:solidFill>
                      </a:ln>
                    </wps:spPr>
                    <wps:txbx>
                      <w:txbxContent>
                        <w:p w14:paraId="79387554" w14:textId="6D86C0BA" w:rsidR="000F788E" w:rsidRPr="00D440D4" w:rsidRDefault="000F788E" w:rsidP="0053798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7533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25.15pt;margin-top:12.9pt;width:101.4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" filled="f" strokeweight="0">
              <v:stroke opacity="0"/>
              <v:textbox>
                <w:txbxContent>
                  <w:p w14:paraId="79387554" w14:textId="6D86C0BA" w:rsidR="000F788E" w:rsidRPr="00D440D4" w:rsidRDefault="000F788E" w:rsidP="0053798B"/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32640" behindDoc="0" locked="0" layoutInCell="1" allowOverlap="1" wp14:anchorId="30E726FA" wp14:editId="108A14D8">
              <wp:simplePos x="0" y="0"/>
              <wp:positionH relativeFrom="column">
                <wp:posOffset>4148919</wp:posOffset>
              </wp:positionH>
              <wp:positionV relativeFrom="paragraph">
                <wp:posOffset>9140816</wp:posOffset>
              </wp:positionV>
              <wp:extent cx="3412490" cy="1094740"/>
              <wp:effectExtent l="0" t="0" r="0" b="0"/>
              <wp:wrapNone/>
              <wp:docPr id="9" name="Freeform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12490" cy="1094740"/>
                      </a:xfrm>
                      <a:custGeom>
                        <a:avLst/>
                        <a:gdLst>
                          <a:gd name="connsiteX0" fmla="*/ 0 w 4415481"/>
                          <a:gd name="connsiteY0" fmla="*/ 1095632 h 1581665"/>
                          <a:gd name="connsiteX1" fmla="*/ 0 w 4415481"/>
                          <a:gd name="connsiteY1" fmla="*/ 1581665 h 1581665"/>
                          <a:gd name="connsiteX2" fmla="*/ 4415481 w 4415481"/>
                          <a:gd name="connsiteY2" fmla="*/ 0 h 1581665"/>
                          <a:gd name="connsiteX3" fmla="*/ 1318054 w 4415481"/>
                          <a:gd name="connsiteY3" fmla="*/ 8238 h 1581665"/>
                          <a:gd name="connsiteX4" fmla="*/ 0 w 4415481"/>
                          <a:gd name="connsiteY4" fmla="*/ 1095632 h 158166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415481" h="1581665">
                            <a:moveTo>
                              <a:pt x="0" y="1095632"/>
                            </a:moveTo>
                            <a:lnTo>
                              <a:pt x="0" y="1581665"/>
                            </a:lnTo>
                            <a:lnTo>
                              <a:pt x="4415481" y="0"/>
                            </a:lnTo>
                            <a:lnTo>
                              <a:pt x="1318054" y="8238"/>
                            </a:lnTo>
                            <a:lnTo>
                              <a:pt x="0" y="1095632"/>
                            </a:lnTo>
                            <a:close/>
                          </a:path>
                        </a:pathLst>
                      </a:custGeom>
                      <a:solidFill>
                        <a:srgbClr val="9D3C7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C818C" id="Freeform 9" o:spid="_x0000_s1026" style="position:absolute;margin-left:326.7pt;margin-top:719.75pt;width:268.7pt;height:86.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15481,158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" path="m,1095632r,486033l4415481,,1318054,8238,,1095632xe" fillcolor="#9d3c72" stroked="f" strokeweight="2pt">
              <v:path arrowok="t" o:connecttype="custom" o:connectlocs="0,758335;0,1094740;3412490,0;1018654,5702;0,758335" o:connectangles="0,0,0,0,0"/>
            </v:shape>
          </w:pict>
        </mc:Fallback>
      </mc:AlternateContent>
    </w:r>
    <w:r w:rsidRPr="00D26F4E">
      <w:rPr>
        <w:color w:val="000000" w:themeColor="text1"/>
        <w:sz w:val="24"/>
        <w:szCs w:val="24"/>
      </w:rPr>
      <w:t xml:space="preserve">                                                                                 </w:t>
    </w:r>
    <w:r>
      <w:rPr>
        <w:color w:val="000000" w:themeColor="text1"/>
        <w:sz w:val="24"/>
        <w:szCs w:val="24"/>
      </w:rPr>
      <w:t xml:space="preserve">                              </w:t>
    </w:r>
    <w:r>
      <w:rPr>
        <w:color w:val="000000" w:themeColor="text1"/>
        <w:sz w:val="24"/>
        <w:szCs w:val="24"/>
      </w:rPr>
      <w:tab/>
    </w:r>
  </w:p>
  <w:p w14:paraId="2B8A308F" w14:textId="2217397E" w:rsidR="000F788E" w:rsidRDefault="000F788E" w:rsidP="00A77C46">
    <w:pPr>
      <w:pStyle w:val="Footer"/>
      <w:tabs>
        <w:tab w:val="left" w:pos="7722"/>
        <w:tab w:val="right" w:pos="10080"/>
      </w:tabs>
      <w:jc w:val="left"/>
      <w:rPr>
        <w:color w:val="000000" w:themeColor="text1"/>
      </w:rPr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B39C6AB" wp14:editId="499C0992">
              <wp:simplePos x="0" y="0"/>
              <wp:positionH relativeFrom="column">
                <wp:posOffset>-909532</wp:posOffset>
              </wp:positionH>
              <wp:positionV relativeFrom="paragraph">
                <wp:posOffset>171450</wp:posOffset>
              </wp:positionV>
              <wp:extent cx="164123" cy="164123"/>
              <wp:effectExtent l="0" t="0" r="7620" b="7620"/>
              <wp:wrapNone/>
              <wp:docPr id="13" name="Group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4123" cy="164123"/>
                        <a:chOff x="0" y="0"/>
                        <a:chExt cx="522818" cy="518496"/>
                      </a:xfrm>
                    </wpg:grpSpPr>
                    <wps:wsp>
                      <wps:cNvPr id="14" name="Flowchart: Terminator 14"/>
                      <wps:cNvSpPr/>
                      <wps:spPr>
                        <a:xfrm rot="5400000">
                          <a:off x="-98751" y="98751"/>
                          <a:ext cx="294779" cy="97277"/>
                        </a:xfrm>
                        <a:prstGeom prst="flowChartTerminator">
                          <a:avLst/>
                        </a:prstGeom>
                        <a:solidFill>
                          <a:srgbClr val="C191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Flowchart: Terminator 15"/>
                      <wps:cNvSpPr/>
                      <wps:spPr>
                        <a:xfrm>
                          <a:off x="228178" y="420670"/>
                          <a:ext cx="294640" cy="97155"/>
                        </a:xfrm>
                        <a:prstGeom prst="flowChartTerminator">
                          <a:avLst/>
                        </a:prstGeom>
                        <a:solidFill>
                          <a:srgbClr val="C191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6" name="Group 16"/>
                      <wpg:cNvGrpSpPr/>
                      <wpg:grpSpPr>
                        <a:xfrm>
                          <a:off x="204" y="222759"/>
                          <a:ext cx="315192" cy="295737"/>
                          <a:chOff x="0" y="0"/>
                          <a:chExt cx="315192" cy="295737"/>
                        </a:xfrm>
                      </wpg:grpSpPr>
                      <wps:wsp>
                        <wps:cNvPr id="27" name="Flowchart: Terminator 27"/>
                        <wps:cNvSpPr/>
                        <wps:spPr>
                          <a:xfrm>
                            <a:off x="20413" y="198460"/>
                            <a:ext cx="294779" cy="97277"/>
                          </a:xfrm>
                          <a:prstGeom prst="flowChartTerminator">
                            <a:avLst/>
                          </a:prstGeom>
                          <a:solidFill>
                            <a:srgbClr val="8B5D5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lowchart: Terminator 28"/>
                        <wps:cNvSpPr/>
                        <wps:spPr>
                          <a:xfrm rot="5400000">
                            <a:off x="-98751" y="98751"/>
                            <a:ext cx="294779" cy="97277"/>
                          </a:xfrm>
                          <a:prstGeom prst="flowChartTerminator">
                            <a:avLst/>
                          </a:prstGeom>
                          <a:solidFill>
                            <a:srgbClr val="8B5D5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D91925" id="Group 13" o:spid="_x0000_s1026" style="position:absolute;margin-left:-71.6pt;margin-top:13.5pt;width:12.9pt;height:12.9pt;z-index:251670528;mso-width-relative:margin;mso-height-relative:margin" coordsize="522818,518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"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7" type="#_x0000_t116" style="position:absolute;left:-98751;top:98751;width:294779;height:972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" fillcolor="#c19191" stroked="f" strokeweight="2pt"/>
              <v:shape id="Flowchart: Terminator 15" o:spid="_x0000_s1028" type="#_x0000_t116" style="position:absolute;left:228178;top:420670;width:294640;height:97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" fillcolor="#c19191" stroked="f" strokeweight="2pt"/>
              <v:group id="Group 16" o:spid="_x0000_s1029" style="position:absolute;left:204;top:222759;width:315192;height:295737" coordsize="315192,29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shape id="Flowchart: Terminator 27" o:spid="_x0000_s1030" type="#_x0000_t116" style="position:absolute;left:20413;top:198460;width:294779;height:972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" fillcolor="#8b5d5d" stroked="f" strokeweight="2pt"/>
                <v:shape id="Flowchart: Terminator 28" o:spid="_x0000_s1031" type="#_x0000_t116" style="position:absolute;left:-98751;top:98751;width:294779;height:972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" fillcolor="#8b5d5d" stroked="f" strokeweight="2pt"/>
              </v:group>
            </v:group>
          </w:pict>
        </mc:Fallback>
      </mc:AlternateContent>
    </w:r>
    <w:r>
      <w:rPr>
        <w:color w:val="000000" w:themeColor="text1"/>
      </w:rPr>
      <w:tab/>
    </w:r>
    <w:r>
      <w:rPr>
        <w:color w:val="000000" w:themeColor="text1"/>
      </w:rPr>
      <w:tab/>
    </w:r>
  </w:p>
  <w:p w14:paraId="6F75B9BC" w14:textId="77777777" w:rsidR="000F788E" w:rsidRDefault="000F788E" w:rsidP="00EF0832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30592" behindDoc="0" locked="0" layoutInCell="1" allowOverlap="1" wp14:anchorId="319A83CC" wp14:editId="0FBEF038">
              <wp:simplePos x="0" y="0"/>
              <wp:positionH relativeFrom="column">
                <wp:posOffset>3489439</wp:posOffset>
              </wp:positionH>
              <wp:positionV relativeFrom="paragraph">
                <wp:posOffset>9217575</wp:posOffset>
              </wp:positionV>
              <wp:extent cx="3412983" cy="1095341"/>
              <wp:effectExtent l="0" t="0" r="0" b="0"/>
              <wp:wrapNone/>
              <wp:docPr id="8" name="Freeform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12983" cy="1095341"/>
                      </a:xfrm>
                      <a:custGeom>
                        <a:avLst/>
                        <a:gdLst>
                          <a:gd name="connsiteX0" fmla="*/ 0 w 4415481"/>
                          <a:gd name="connsiteY0" fmla="*/ 1095632 h 1581665"/>
                          <a:gd name="connsiteX1" fmla="*/ 0 w 4415481"/>
                          <a:gd name="connsiteY1" fmla="*/ 1581665 h 1581665"/>
                          <a:gd name="connsiteX2" fmla="*/ 4415481 w 4415481"/>
                          <a:gd name="connsiteY2" fmla="*/ 0 h 1581665"/>
                          <a:gd name="connsiteX3" fmla="*/ 1318054 w 4415481"/>
                          <a:gd name="connsiteY3" fmla="*/ 8238 h 1581665"/>
                          <a:gd name="connsiteX4" fmla="*/ 0 w 4415481"/>
                          <a:gd name="connsiteY4" fmla="*/ 1095632 h 158166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415481" h="1581665">
                            <a:moveTo>
                              <a:pt x="0" y="1095632"/>
                            </a:moveTo>
                            <a:lnTo>
                              <a:pt x="0" y="1581665"/>
                            </a:lnTo>
                            <a:lnTo>
                              <a:pt x="4415481" y="0"/>
                            </a:lnTo>
                            <a:lnTo>
                              <a:pt x="1318054" y="8238"/>
                            </a:lnTo>
                            <a:lnTo>
                              <a:pt x="0" y="1095632"/>
                            </a:lnTo>
                            <a:close/>
                          </a:path>
                        </a:pathLst>
                      </a:custGeom>
                      <a:solidFill>
                        <a:srgbClr val="9D3C7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4E8AC6" id="Freeform 8" o:spid="_x0000_s1026" style="position:absolute;margin-left:274.75pt;margin-top:725.8pt;width:268.75pt;height:86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415481,1581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" path="m,1095632r,486033l4415481,,1318054,8238,,1095632xe" fillcolor="#9d3c72" stroked="f" strokeweight="2pt">
              <v:path arrowok="t" o:connecttype="custom" o:connectlocs="0,758751;0,1095341;3412983,0;1018801,5705;0,758751" o:connectangles="0,0,0,0,0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EBDA3" w14:textId="77777777" w:rsidR="000F788E" w:rsidRDefault="000F788E" w:rsidP="00752FC4">
    <w:pPr>
      <w:pStyle w:val="Footer"/>
      <w:jc w:val="right"/>
    </w:pPr>
    <w:r>
      <w:rPr>
        <w:color w:val="000000" w:themeColor="text1"/>
      </w:rPr>
      <w:t xml:space="preserve">© </w:t>
    </w:r>
    <w:r>
      <w:rPr>
        <w:color w:val="1D1C1D"/>
        <w:highlight w:val="white"/>
      </w:rPr>
      <w:t>highfile.com</w:t>
    </w:r>
    <w:r w:rsidRPr="00030BF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8BEE0" w14:textId="77777777" w:rsidR="00A953C2" w:rsidRDefault="00A953C2">
      <w:pPr>
        <w:spacing w:after="0" w:line="240" w:lineRule="auto"/>
      </w:pPr>
      <w:r>
        <w:separator/>
      </w:r>
    </w:p>
    <w:p w14:paraId="09DF43A9" w14:textId="77777777" w:rsidR="00A953C2" w:rsidRDefault="00A953C2"/>
  </w:footnote>
  <w:footnote w:type="continuationSeparator" w:id="0">
    <w:p w14:paraId="30A78E89" w14:textId="77777777" w:rsidR="00A953C2" w:rsidRDefault="00A953C2">
      <w:pPr>
        <w:spacing w:after="0" w:line="240" w:lineRule="auto"/>
      </w:pPr>
      <w:r>
        <w:continuationSeparator/>
      </w:r>
    </w:p>
    <w:p w14:paraId="2713EE65" w14:textId="77777777" w:rsidR="00A953C2" w:rsidRDefault="00A953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5B512" w14:textId="77777777" w:rsidR="000F788E" w:rsidRDefault="000F788E">
    <w:pPr>
      <w:pStyle w:val="Head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0FFE3E95" wp14:editId="63C75218">
              <wp:simplePos x="0" y="0"/>
              <wp:positionH relativeFrom="page">
                <wp:posOffset>7604961</wp:posOffset>
              </wp:positionH>
              <wp:positionV relativeFrom="paragraph">
                <wp:posOffset>-278130</wp:posOffset>
              </wp:positionV>
              <wp:extent cx="164123" cy="164123"/>
              <wp:effectExtent l="0" t="0" r="7620" b="7620"/>
              <wp:wrapNone/>
              <wp:docPr id="21" name="Group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6200000" flipH="1">
                        <a:off x="0" y="0"/>
                        <a:ext cx="164123" cy="164123"/>
                        <a:chOff x="0" y="0"/>
                        <a:chExt cx="522818" cy="518496"/>
                      </a:xfrm>
                    </wpg:grpSpPr>
                    <wps:wsp>
                      <wps:cNvPr id="22" name="Flowchart: Terminator 22"/>
                      <wps:cNvSpPr/>
                      <wps:spPr>
                        <a:xfrm rot="5400000">
                          <a:off x="-98751" y="98751"/>
                          <a:ext cx="294779" cy="97277"/>
                        </a:xfrm>
                        <a:prstGeom prst="flowChartTerminator">
                          <a:avLst/>
                        </a:prstGeom>
                        <a:solidFill>
                          <a:srgbClr val="C191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Flowchart: Terminator 23"/>
                      <wps:cNvSpPr/>
                      <wps:spPr>
                        <a:xfrm>
                          <a:off x="228178" y="420670"/>
                          <a:ext cx="294640" cy="97155"/>
                        </a:xfrm>
                        <a:prstGeom prst="flowChartTerminator">
                          <a:avLst/>
                        </a:prstGeom>
                        <a:solidFill>
                          <a:srgbClr val="C191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24" name="Group 24"/>
                      <wpg:cNvGrpSpPr/>
                      <wpg:grpSpPr>
                        <a:xfrm>
                          <a:off x="204" y="222759"/>
                          <a:ext cx="315192" cy="295737"/>
                          <a:chOff x="0" y="0"/>
                          <a:chExt cx="315192" cy="295737"/>
                        </a:xfrm>
                      </wpg:grpSpPr>
                      <wps:wsp>
                        <wps:cNvPr id="25" name="Flowchart: Terminator 25"/>
                        <wps:cNvSpPr/>
                        <wps:spPr>
                          <a:xfrm>
                            <a:off x="20413" y="198460"/>
                            <a:ext cx="294779" cy="97277"/>
                          </a:xfrm>
                          <a:prstGeom prst="flowChartTerminator">
                            <a:avLst/>
                          </a:prstGeom>
                          <a:solidFill>
                            <a:srgbClr val="8B5D5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Flowchart: Terminator 26"/>
                        <wps:cNvSpPr/>
                        <wps:spPr>
                          <a:xfrm rot="5400000">
                            <a:off x="-98751" y="98751"/>
                            <a:ext cx="294779" cy="97277"/>
                          </a:xfrm>
                          <a:prstGeom prst="flowChartTerminator">
                            <a:avLst/>
                          </a:prstGeom>
                          <a:solidFill>
                            <a:srgbClr val="8B5D5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AAE811" id="Group 21" o:spid="_x0000_s1026" style="position:absolute;margin-left:598.8pt;margin-top:-21.9pt;width:12.9pt;height:12.9pt;rotation:90;flip:x;z-index:251668480;mso-position-horizontal-relative:page;mso-width-relative:margin;mso-height-relative:margin" coordsize="522818,518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"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2" o:spid="_x0000_s1027" type="#_x0000_t116" style="position:absolute;left:-98751;top:98751;width:294779;height:972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" fillcolor="#c19191" stroked="f" strokeweight="2pt"/>
              <v:shape id="Flowchart: Terminator 23" o:spid="_x0000_s1028" type="#_x0000_t116" style="position:absolute;left:228178;top:420670;width:294640;height:97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" fillcolor="#c19191" stroked="f" strokeweight="2pt"/>
              <v:group id="Group 24" o:spid="_x0000_s1029" style="position:absolute;left:204;top:222759;width:315192;height:295737" coordsize="315192,295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shape id="Flowchart: Terminator 25" o:spid="_x0000_s1030" type="#_x0000_t116" style="position:absolute;left:20413;top:198460;width:294779;height:972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" fillcolor="#8b5d5d" stroked="f" strokeweight="2pt"/>
                <v:shape id="Flowchart: Terminator 26" o:spid="_x0000_s1031" type="#_x0000_t116" style="position:absolute;left:-98751;top:98751;width:294779;height:972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" fillcolor="#8b5d5d" stroked="f" strokeweight="2pt"/>
              </v:group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4761FB"/>
    <w:multiLevelType w:val="hybridMultilevel"/>
    <w:tmpl w:val="3A0096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1C2448"/>
    <w:multiLevelType w:val="multilevel"/>
    <w:tmpl w:val="1626F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F30164"/>
    <w:multiLevelType w:val="hybridMultilevel"/>
    <w:tmpl w:val="F0EC11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16B37"/>
    <w:multiLevelType w:val="hybridMultilevel"/>
    <w:tmpl w:val="F6BC0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27E2B"/>
    <w:multiLevelType w:val="hybridMultilevel"/>
    <w:tmpl w:val="016CD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E2FE5"/>
    <w:multiLevelType w:val="hybridMultilevel"/>
    <w:tmpl w:val="2E280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6E030A"/>
    <w:multiLevelType w:val="hybridMultilevel"/>
    <w:tmpl w:val="A27886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F4A86"/>
    <w:multiLevelType w:val="hybridMultilevel"/>
    <w:tmpl w:val="24704AB8"/>
    <w:lvl w:ilvl="0" w:tplc="C15A0F0A">
      <w:start w:val="1"/>
      <w:numFmt w:val="decimal"/>
      <w:lvlText w:val="%1."/>
      <w:lvlJc w:val="left"/>
      <w:pPr>
        <w:ind w:left="720" w:hanging="360"/>
      </w:pPr>
      <w:rPr>
        <w:b/>
        <w:color w:val="41446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46DBD"/>
    <w:multiLevelType w:val="hybridMultilevel"/>
    <w:tmpl w:val="52B8E184"/>
    <w:lvl w:ilvl="0" w:tplc="265E6FB2">
      <w:start w:val="1"/>
      <w:numFmt w:val="decimal"/>
      <w:lvlText w:val="%1."/>
      <w:lvlJc w:val="left"/>
      <w:pPr>
        <w:ind w:left="720" w:hanging="360"/>
      </w:pPr>
      <w:rPr>
        <w:b/>
        <w:color w:val="59454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551F0"/>
    <w:multiLevelType w:val="hybridMultilevel"/>
    <w:tmpl w:val="21808B98"/>
    <w:lvl w:ilvl="0" w:tplc="C15A0F0A">
      <w:start w:val="1"/>
      <w:numFmt w:val="decimal"/>
      <w:lvlText w:val="%1."/>
      <w:lvlJc w:val="left"/>
      <w:pPr>
        <w:ind w:left="720" w:hanging="360"/>
      </w:pPr>
      <w:rPr>
        <w:b/>
        <w:color w:val="41446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C68F7"/>
    <w:multiLevelType w:val="hybridMultilevel"/>
    <w:tmpl w:val="44DE45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467582">
    <w:abstractNumId w:val="9"/>
  </w:num>
  <w:num w:numId="2" w16cid:durableId="439490254">
    <w:abstractNumId w:val="7"/>
  </w:num>
  <w:num w:numId="3" w16cid:durableId="673190553">
    <w:abstractNumId w:val="6"/>
  </w:num>
  <w:num w:numId="4" w16cid:durableId="1236160097">
    <w:abstractNumId w:val="5"/>
  </w:num>
  <w:num w:numId="5" w16cid:durableId="1269657268">
    <w:abstractNumId w:val="4"/>
  </w:num>
  <w:num w:numId="6" w16cid:durableId="1783528720">
    <w:abstractNumId w:val="8"/>
  </w:num>
  <w:num w:numId="7" w16cid:durableId="496313029">
    <w:abstractNumId w:val="3"/>
  </w:num>
  <w:num w:numId="8" w16cid:durableId="1181816206">
    <w:abstractNumId w:val="2"/>
  </w:num>
  <w:num w:numId="9" w16cid:durableId="2037272097">
    <w:abstractNumId w:val="1"/>
  </w:num>
  <w:num w:numId="10" w16cid:durableId="311369042">
    <w:abstractNumId w:val="0"/>
  </w:num>
  <w:num w:numId="11" w16cid:durableId="1638802270">
    <w:abstractNumId w:val="19"/>
  </w:num>
  <w:num w:numId="12" w16cid:durableId="133376614">
    <w:abstractNumId w:val="17"/>
  </w:num>
  <w:num w:numId="13" w16cid:durableId="939945565">
    <w:abstractNumId w:val="18"/>
  </w:num>
  <w:num w:numId="14" w16cid:durableId="1214854169">
    <w:abstractNumId w:val="13"/>
  </w:num>
  <w:num w:numId="15" w16cid:durableId="1255625230">
    <w:abstractNumId w:val="20"/>
  </w:num>
  <w:num w:numId="16" w16cid:durableId="1066026166">
    <w:abstractNumId w:val="15"/>
  </w:num>
  <w:num w:numId="17" w16cid:durableId="1073161735">
    <w:abstractNumId w:val="11"/>
  </w:num>
  <w:num w:numId="18" w16cid:durableId="21633938">
    <w:abstractNumId w:val="10"/>
  </w:num>
  <w:num w:numId="19" w16cid:durableId="1581717406">
    <w:abstractNumId w:val="14"/>
  </w:num>
  <w:num w:numId="20" w16cid:durableId="921260460">
    <w:abstractNumId w:val="12"/>
  </w:num>
  <w:num w:numId="21" w16cid:durableId="1137800793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7"/>
  <w:drawingGridVerticalSpacing w:val="18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63D"/>
    <w:rsid w:val="0000074F"/>
    <w:rsid w:val="00001FA5"/>
    <w:rsid w:val="00002621"/>
    <w:rsid w:val="00002BC8"/>
    <w:rsid w:val="00004D8A"/>
    <w:rsid w:val="00005792"/>
    <w:rsid w:val="00006303"/>
    <w:rsid w:val="000077B8"/>
    <w:rsid w:val="000115CE"/>
    <w:rsid w:val="00017BAC"/>
    <w:rsid w:val="000210B2"/>
    <w:rsid w:val="0002230E"/>
    <w:rsid w:val="00023AF9"/>
    <w:rsid w:val="00024086"/>
    <w:rsid w:val="00024B77"/>
    <w:rsid w:val="000267E6"/>
    <w:rsid w:val="00027882"/>
    <w:rsid w:val="00030534"/>
    <w:rsid w:val="00030BFC"/>
    <w:rsid w:val="00031490"/>
    <w:rsid w:val="00031E81"/>
    <w:rsid w:val="00032A11"/>
    <w:rsid w:val="00032C41"/>
    <w:rsid w:val="000342EF"/>
    <w:rsid w:val="000370FC"/>
    <w:rsid w:val="00037328"/>
    <w:rsid w:val="00037B8F"/>
    <w:rsid w:val="0004087C"/>
    <w:rsid w:val="00040ABF"/>
    <w:rsid w:val="00041174"/>
    <w:rsid w:val="00042891"/>
    <w:rsid w:val="00042DFC"/>
    <w:rsid w:val="00043D8F"/>
    <w:rsid w:val="00045544"/>
    <w:rsid w:val="00045659"/>
    <w:rsid w:val="00051322"/>
    <w:rsid w:val="000523FA"/>
    <w:rsid w:val="00054337"/>
    <w:rsid w:val="000555BD"/>
    <w:rsid w:val="00057792"/>
    <w:rsid w:val="00060002"/>
    <w:rsid w:val="00062177"/>
    <w:rsid w:val="000642D6"/>
    <w:rsid w:val="00064A94"/>
    <w:rsid w:val="00067853"/>
    <w:rsid w:val="000709F5"/>
    <w:rsid w:val="00072358"/>
    <w:rsid w:val="00072C73"/>
    <w:rsid w:val="000757C0"/>
    <w:rsid w:val="000810F8"/>
    <w:rsid w:val="0008157F"/>
    <w:rsid w:val="00082609"/>
    <w:rsid w:val="000828F4"/>
    <w:rsid w:val="0008382F"/>
    <w:rsid w:val="00085D7E"/>
    <w:rsid w:val="00092B99"/>
    <w:rsid w:val="000947D1"/>
    <w:rsid w:val="00097FE0"/>
    <w:rsid w:val="000A0B55"/>
    <w:rsid w:val="000A2DEA"/>
    <w:rsid w:val="000A4F27"/>
    <w:rsid w:val="000A593C"/>
    <w:rsid w:val="000A5C65"/>
    <w:rsid w:val="000A617F"/>
    <w:rsid w:val="000B27A2"/>
    <w:rsid w:val="000B617C"/>
    <w:rsid w:val="000B778E"/>
    <w:rsid w:val="000C0540"/>
    <w:rsid w:val="000C0C7F"/>
    <w:rsid w:val="000C1974"/>
    <w:rsid w:val="000C3FEE"/>
    <w:rsid w:val="000C5621"/>
    <w:rsid w:val="000C7832"/>
    <w:rsid w:val="000C790D"/>
    <w:rsid w:val="000C7A25"/>
    <w:rsid w:val="000D27F6"/>
    <w:rsid w:val="000D3FAB"/>
    <w:rsid w:val="000D6FB9"/>
    <w:rsid w:val="000D778A"/>
    <w:rsid w:val="000E1D5E"/>
    <w:rsid w:val="000E20A2"/>
    <w:rsid w:val="000E2D70"/>
    <w:rsid w:val="000E35FA"/>
    <w:rsid w:val="000E5C73"/>
    <w:rsid w:val="000E6760"/>
    <w:rsid w:val="000E79FA"/>
    <w:rsid w:val="000F032E"/>
    <w:rsid w:val="000F04E6"/>
    <w:rsid w:val="000F09E0"/>
    <w:rsid w:val="000F2232"/>
    <w:rsid w:val="000F2A0B"/>
    <w:rsid w:val="000F51EC"/>
    <w:rsid w:val="000F58D5"/>
    <w:rsid w:val="000F5991"/>
    <w:rsid w:val="000F7122"/>
    <w:rsid w:val="000F788E"/>
    <w:rsid w:val="000F7BB9"/>
    <w:rsid w:val="00102271"/>
    <w:rsid w:val="00102D42"/>
    <w:rsid w:val="00102F4A"/>
    <w:rsid w:val="00103C0A"/>
    <w:rsid w:val="00103D3B"/>
    <w:rsid w:val="00104CA3"/>
    <w:rsid w:val="0010631F"/>
    <w:rsid w:val="00110344"/>
    <w:rsid w:val="0011099F"/>
    <w:rsid w:val="00111712"/>
    <w:rsid w:val="00112D38"/>
    <w:rsid w:val="00112E45"/>
    <w:rsid w:val="00114230"/>
    <w:rsid w:val="001151A1"/>
    <w:rsid w:val="00120BEE"/>
    <w:rsid w:val="001339FD"/>
    <w:rsid w:val="001351FB"/>
    <w:rsid w:val="001355FE"/>
    <w:rsid w:val="0013585A"/>
    <w:rsid w:val="00137BC9"/>
    <w:rsid w:val="001430AE"/>
    <w:rsid w:val="00143DE4"/>
    <w:rsid w:val="0014514D"/>
    <w:rsid w:val="00145BD2"/>
    <w:rsid w:val="00147C1A"/>
    <w:rsid w:val="001506CC"/>
    <w:rsid w:val="00151471"/>
    <w:rsid w:val="00151545"/>
    <w:rsid w:val="001516F3"/>
    <w:rsid w:val="00152008"/>
    <w:rsid w:val="00152402"/>
    <w:rsid w:val="00152BCF"/>
    <w:rsid w:val="001538C3"/>
    <w:rsid w:val="0015654E"/>
    <w:rsid w:val="00156ACB"/>
    <w:rsid w:val="0015720B"/>
    <w:rsid w:val="0015774E"/>
    <w:rsid w:val="00160B9A"/>
    <w:rsid w:val="00162107"/>
    <w:rsid w:val="001637AC"/>
    <w:rsid w:val="001658ED"/>
    <w:rsid w:val="00171231"/>
    <w:rsid w:val="00171429"/>
    <w:rsid w:val="00173A34"/>
    <w:rsid w:val="00173AD5"/>
    <w:rsid w:val="001745FC"/>
    <w:rsid w:val="001747B7"/>
    <w:rsid w:val="00176FE7"/>
    <w:rsid w:val="0018177F"/>
    <w:rsid w:val="001821E2"/>
    <w:rsid w:val="0018419D"/>
    <w:rsid w:val="0018459E"/>
    <w:rsid w:val="001865AF"/>
    <w:rsid w:val="00186814"/>
    <w:rsid w:val="00186912"/>
    <w:rsid w:val="00190E38"/>
    <w:rsid w:val="00192010"/>
    <w:rsid w:val="00192FE5"/>
    <w:rsid w:val="001941FC"/>
    <w:rsid w:val="001A0130"/>
    <w:rsid w:val="001A0FD1"/>
    <w:rsid w:val="001A269E"/>
    <w:rsid w:val="001A2E5F"/>
    <w:rsid w:val="001A31BC"/>
    <w:rsid w:val="001A6498"/>
    <w:rsid w:val="001A77FF"/>
    <w:rsid w:val="001B0670"/>
    <w:rsid w:val="001B1A9F"/>
    <w:rsid w:val="001B2ED0"/>
    <w:rsid w:val="001B4EEF"/>
    <w:rsid w:val="001B689C"/>
    <w:rsid w:val="001B732D"/>
    <w:rsid w:val="001B7AFF"/>
    <w:rsid w:val="001C01B3"/>
    <w:rsid w:val="001C03D9"/>
    <w:rsid w:val="001C0BED"/>
    <w:rsid w:val="001C1B6D"/>
    <w:rsid w:val="001C4D89"/>
    <w:rsid w:val="001C5130"/>
    <w:rsid w:val="001C7048"/>
    <w:rsid w:val="001C79E6"/>
    <w:rsid w:val="001C7BA1"/>
    <w:rsid w:val="001D0FF4"/>
    <w:rsid w:val="001D1A1C"/>
    <w:rsid w:val="001D3773"/>
    <w:rsid w:val="001D3DC9"/>
    <w:rsid w:val="001D5584"/>
    <w:rsid w:val="001D64A0"/>
    <w:rsid w:val="001D6C63"/>
    <w:rsid w:val="001D76CC"/>
    <w:rsid w:val="001E049E"/>
    <w:rsid w:val="001E04AD"/>
    <w:rsid w:val="001E16B1"/>
    <w:rsid w:val="001E2FE0"/>
    <w:rsid w:val="001E35EE"/>
    <w:rsid w:val="001E7457"/>
    <w:rsid w:val="001F2451"/>
    <w:rsid w:val="001F278A"/>
    <w:rsid w:val="001F72A3"/>
    <w:rsid w:val="00200144"/>
    <w:rsid w:val="00200635"/>
    <w:rsid w:val="00200E4C"/>
    <w:rsid w:val="00207833"/>
    <w:rsid w:val="00211FD5"/>
    <w:rsid w:val="00212763"/>
    <w:rsid w:val="00212D8F"/>
    <w:rsid w:val="00212FA9"/>
    <w:rsid w:val="00213649"/>
    <w:rsid w:val="00213B05"/>
    <w:rsid w:val="00217A27"/>
    <w:rsid w:val="00217D8C"/>
    <w:rsid w:val="0022205C"/>
    <w:rsid w:val="00222C07"/>
    <w:rsid w:val="00223C40"/>
    <w:rsid w:val="00224899"/>
    <w:rsid w:val="002279F7"/>
    <w:rsid w:val="0023496C"/>
    <w:rsid w:val="002357D2"/>
    <w:rsid w:val="0023742F"/>
    <w:rsid w:val="00240B7C"/>
    <w:rsid w:val="002432D2"/>
    <w:rsid w:val="00250A55"/>
    <w:rsid w:val="00254772"/>
    <w:rsid w:val="00254E0D"/>
    <w:rsid w:val="00256AB1"/>
    <w:rsid w:val="00257C67"/>
    <w:rsid w:val="00257CC6"/>
    <w:rsid w:val="002604A5"/>
    <w:rsid w:val="002618EA"/>
    <w:rsid w:val="0026246B"/>
    <w:rsid w:val="00264BCE"/>
    <w:rsid w:val="002660F6"/>
    <w:rsid w:val="00266693"/>
    <w:rsid w:val="002668D4"/>
    <w:rsid w:val="00267777"/>
    <w:rsid w:val="002709D7"/>
    <w:rsid w:val="00270ACD"/>
    <w:rsid w:val="00270C95"/>
    <w:rsid w:val="00273BF6"/>
    <w:rsid w:val="00275723"/>
    <w:rsid w:val="00275C47"/>
    <w:rsid w:val="00276680"/>
    <w:rsid w:val="00277329"/>
    <w:rsid w:val="00277B81"/>
    <w:rsid w:val="00280629"/>
    <w:rsid w:val="00281DF4"/>
    <w:rsid w:val="002821D1"/>
    <w:rsid w:val="002835F7"/>
    <w:rsid w:val="00283975"/>
    <w:rsid w:val="00290C0F"/>
    <w:rsid w:val="00291BA4"/>
    <w:rsid w:val="00291C9A"/>
    <w:rsid w:val="00291E97"/>
    <w:rsid w:val="00294499"/>
    <w:rsid w:val="002954EC"/>
    <w:rsid w:val="00297568"/>
    <w:rsid w:val="002A05BF"/>
    <w:rsid w:val="002A4AAD"/>
    <w:rsid w:val="002A619F"/>
    <w:rsid w:val="002A630D"/>
    <w:rsid w:val="002A6B22"/>
    <w:rsid w:val="002A752F"/>
    <w:rsid w:val="002A7EAA"/>
    <w:rsid w:val="002B20CC"/>
    <w:rsid w:val="002B39A5"/>
    <w:rsid w:val="002B40FA"/>
    <w:rsid w:val="002B4930"/>
    <w:rsid w:val="002B53B4"/>
    <w:rsid w:val="002B7D82"/>
    <w:rsid w:val="002C43EE"/>
    <w:rsid w:val="002C497E"/>
    <w:rsid w:val="002C4BCC"/>
    <w:rsid w:val="002C5739"/>
    <w:rsid w:val="002C6757"/>
    <w:rsid w:val="002C6B8C"/>
    <w:rsid w:val="002D0F3F"/>
    <w:rsid w:val="002D1110"/>
    <w:rsid w:val="002D1E18"/>
    <w:rsid w:val="002D1F69"/>
    <w:rsid w:val="002D36EA"/>
    <w:rsid w:val="002D3D71"/>
    <w:rsid w:val="002D4562"/>
    <w:rsid w:val="002D45BC"/>
    <w:rsid w:val="002D45D7"/>
    <w:rsid w:val="002D6A53"/>
    <w:rsid w:val="002E3055"/>
    <w:rsid w:val="002E5D36"/>
    <w:rsid w:val="002E7916"/>
    <w:rsid w:val="002F23B3"/>
    <w:rsid w:val="002F24FC"/>
    <w:rsid w:val="002F2E12"/>
    <w:rsid w:val="002F64F1"/>
    <w:rsid w:val="002F6809"/>
    <w:rsid w:val="002F72F5"/>
    <w:rsid w:val="003009B0"/>
    <w:rsid w:val="00301DC0"/>
    <w:rsid w:val="003020D6"/>
    <w:rsid w:val="003029BF"/>
    <w:rsid w:val="00302F67"/>
    <w:rsid w:val="00303633"/>
    <w:rsid w:val="00306BE2"/>
    <w:rsid w:val="00306D9E"/>
    <w:rsid w:val="00307197"/>
    <w:rsid w:val="0030798B"/>
    <w:rsid w:val="003100F2"/>
    <w:rsid w:val="00310181"/>
    <w:rsid w:val="003103AA"/>
    <w:rsid w:val="0031142C"/>
    <w:rsid w:val="00312262"/>
    <w:rsid w:val="00316022"/>
    <w:rsid w:val="0032137D"/>
    <w:rsid w:val="003222D4"/>
    <w:rsid w:val="00323EFE"/>
    <w:rsid w:val="003241A6"/>
    <w:rsid w:val="00325B99"/>
    <w:rsid w:val="003274D9"/>
    <w:rsid w:val="00327C0A"/>
    <w:rsid w:val="00327C8B"/>
    <w:rsid w:val="00327E98"/>
    <w:rsid w:val="00332D79"/>
    <w:rsid w:val="00334E16"/>
    <w:rsid w:val="00335DF1"/>
    <w:rsid w:val="003371F0"/>
    <w:rsid w:val="003409FF"/>
    <w:rsid w:val="00340C60"/>
    <w:rsid w:val="00342706"/>
    <w:rsid w:val="00342D00"/>
    <w:rsid w:val="00343EC1"/>
    <w:rsid w:val="003441F7"/>
    <w:rsid w:val="003457BB"/>
    <w:rsid w:val="00346A94"/>
    <w:rsid w:val="00350725"/>
    <w:rsid w:val="003530F5"/>
    <w:rsid w:val="003540E4"/>
    <w:rsid w:val="00355623"/>
    <w:rsid w:val="003556CE"/>
    <w:rsid w:val="00355FAF"/>
    <w:rsid w:val="003574E8"/>
    <w:rsid w:val="003640CA"/>
    <w:rsid w:val="003666A5"/>
    <w:rsid w:val="00370741"/>
    <w:rsid w:val="00371DA7"/>
    <w:rsid w:val="003764B1"/>
    <w:rsid w:val="0037686F"/>
    <w:rsid w:val="0038000D"/>
    <w:rsid w:val="003812C1"/>
    <w:rsid w:val="003814ED"/>
    <w:rsid w:val="00383655"/>
    <w:rsid w:val="00383B00"/>
    <w:rsid w:val="003842AD"/>
    <w:rsid w:val="00385ACF"/>
    <w:rsid w:val="00387831"/>
    <w:rsid w:val="003922BF"/>
    <w:rsid w:val="00392A1F"/>
    <w:rsid w:val="00393484"/>
    <w:rsid w:val="00393F24"/>
    <w:rsid w:val="003946A0"/>
    <w:rsid w:val="00397F5D"/>
    <w:rsid w:val="003A0255"/>
    <w:rsid w:val="003A301E"/>
    <w:rsid w:val="003A3039"/>
    <w:rsid w:val="003A40B8"/>
    <w:rsid w:val="003A683C"/>
    <w:rsid w:val="003B0AA2"/>
    <w:rsid w:val="003B2005"/>
    <w:rsid w:val="003B2E3D"/>
    <w:rsid w:val="003B3014"/>
    <w:rsid w:val="003B3CCB"/>
    <w:rsid w:val="003B521A"/>
    <w:rsid w:val="003B5695"/>
    <w:rsid w:val="003B73CD"/>
    <w:rsid w:val="003C0026"/>
    <w:rsid w:val="003C2C39"/>
    <w:rsid w:val="003C65A8"/>
    <w:rsid w:val="003C6880"/>
    <w:rsid w:val="003D0B78"/>
    <w:rsid w:val="003D1C4C"/>
    <w:rsid w:val="003D2700"/>
    <w:rsid w:val="003D2EF2"/>
    <w:rsid w:val="003D3833"/>
    <w:rsid w:val="003D3D35"/>
    <w:rsid w:val="003D471F"/>
    <w:rsid w:val="003D7F0F"/>
    <w:rsid w:val="003E0673"/>
    <w:rsid w:val="003E223C"/>
    <w:rsid w:val="003E22CA"/>
    <w:rsid w:val="003E33C1"/>
    <w:rsid w:val="003E41BC"/>
    <w:rsid w:val="003E77CB"/>
    <w:rsid w:val="003F057F"/>
    <w:rsid w:val="003F08CC"/>
    <w:rsid w:val="003F27FF"/>
    <w:rsid w:val="003F31C8"/>
    <w:rsid w:val="003F457C"/>
    <w:rsid w:val="003F61C2"/>
    <w:rsid w:val="003F7136"/>
    <w:rsid w:val="003F7D1C"/>
    <w:rsid w:val="00402288"/>
    <w:rsid w:val="00403377"/>
    <w:rsid w:val="00403476"/>
    <w:rsid w:val="00403970"/>
    <w:rsid w:val="00406E8F"/>
    <w:rsid w:val="0041024F"/>
    <w:rsid w:val="00411517"/>
    <w:rsid w:val="0041329A"/>
    <w:rsid w:val="00413D56"/>
    <w:rsid w:val="00414FD6"/>
    <w:rsid w:val="00416299"/>
    <w:rsid w:val="00422664"/>
    <w:rsid w:val="00425E73"/>
    <w:rsid w:val="004260E9"/>
    <w:rsid w:val="004271A2"/>
    <w:rsid w:val="00427222"/>
    <w:rsid w:val="0042723A"/>
    <w:rsid w:val="00427B3E"/>
    <w:rsid w:val="004326E2"/>
    <w:rsid w:val="00434818"/>
    <w:rsid w:val="0044244F"/>
    <w:rsid w:val="0044317B"/>
    <w:rsid w:val="00443871"/>
    <w:rsid w:val="004459F1"/>
    <w:rsid w:val="0044790E"/>
    <w:rsid w:val="004518A4"/>
    <w:rsid w:val="004527E4"/>
    <w:rsid w:val="00452B61"/>
    <w:rsid w:val="004531C3"/>
    <w:rsid w:val="00453A26"/>
    <w:rsid w:val="00454C51"/>
    <w:rsid w:val="0045582E"/>
    <w:rsid w:val="0045605C"/>
    <w:rsid w:val="00457729"/>
    <w:rsid w:val="00461E00"/>
    <w:rsid w:val="00462BEF"/>
    <w:rsid w:val="00462C3A"/>
    <w:rsid w:val="00463B36"/>
    <w:rsid w:val="00464BCC"/>
    <w:rsid w:val="004652AD"/>
    <w:rsid w:val="0046650E"/>
    <w:rsid w:val="00466C8D"/>
    <w:rsid w:val="00467222"/>
    <w:rsid w:val="004716B9"/>
    <w:rsid w:val="00472331"/>
    <w:rsid w:val="004729EE"/>
    <w:rsid w:val="00475CBE"/>
    <w:rsid w:val="00476D6B"/>
    <w:rsid w:val="004773FD"/>
    <w:rsid w:val="00477474"/>
    <w:rsid w:val="00480B7F"/>
    <w:rsid w:val="00483111"/>
    <w:rsid w:val="004877CD"/>
    <w:rsid w:val="00490086"/>
    <w:rsid w:val="00490A40"/>
    <w:rsid w:val="00491A02"/>
    <w:rsid w:val="00491C6D"/>
    <w:rsid w:val="00492911"/>
    <w:rsid w:val="004938BE"/>
    <w:rsid w:val="00497E4A"/>
    <w:rsid w:val="004A137B"/>
    <w:rsid w:val="004A1893"/>
    <w:rsid w:val="004A3B1E"/>
    <w:rsid w:val="004A3EC2"/>
    <w:rsid w:val="004A4B2F"/>
    <w:rsid w:val="004A5370"/>
    <w:rsid w:val="004A6055"/>
    <w:rsid w:val="004B104F"/>
    <w:rsid w:val="004B1DDE"/>
    <w:rsid w:val="004B240C"/>
    <w:rsid w:val="004B2A62"/>
    <w:rsid w:val="004B3C14"/>
    <w:rsid w:val="004B4732"/>
    <w:rsid w:val="004B609B"/>
    <w:rsid w:val="004B6641"/>
    <w:rsid w:val="004C0B5E"/>
    <w:rsid w:val="004C3959"/>
    <w:rsid w:val="004C42E0"/>
    <w:rsid w:val="004C45B6"/>
    <w:rsid w:val="004C4A44"/>
    <w:rsid w:val="004C4B2B"/>
    <w:rsid w:val="004C5CAD"/>
    <w:rsid w:val="004C66B9"/>
    <w:rsid w:val="004D376E"/>
    <w:rsid w:val="004D5D29"/>
    <w:rsid w:val="004D788D"/>
    <w:rsid w:val="004D7BC2"/>
    <w:rsid w:val="004E4922"/>
    <w:rsid w:val="004E5743"/>
    <w:rsid w:val="004E637C"/>
    <w:rsid w:val="004F23A8"/>
    <w:rsid w:val="004F37FE"/>
    <w:rsid w:val="004F3AA5"/>
    <w:rsid w:val="004F4A2B"/>
    <w:rsid w:val="004F4AF1"/>
    <w:rsid w:val="004F4D0A"/>
    <w:rsid w:val="00500DA1"/>
    <w:rsid w:val="005026A5"/>
    <w:rsid w:val="00504C3F"/>
    <w:rsid w:val="00504E85"/>
    <w:rsid w:val="0050546D"/>
    <w:rsid w:val="00505D06"/>
    <w:rsid w:val="005072C7"/>
    <w:rsid w:val="00507A17"/>
    <w:rsid w:val="005120CA"/>
    <w:rsid w:val="005125BB"/>
    <w:rsid w:val="00515818"/>
    <w:rsid w:val="00516166"/>
    <w:rsid w:val="005200C6"/>
    <w:rsid w:val="0052078E"/>
    <w:rsid w:val="00521D52"/>
    <w:rsid w:val="005264AB"/>
    <w:rsid w:val="00526BA3"/>
    <w:rsid w:val="005274F2"/>
    <w:rsid w:val="0052755D"/>
    <w:rsid w:val="00532FDD"/>
    <w:rsid w:val="00533C4E"/>
    <w:rsid w:val="00534075"/>
    <w:rsid w:val="005358A1"/>
    <w:rsid w:val="005371BA"/>
    <w:rsid w:val="005375C6"/>
    <w:rsid w:val="0053798B"/>
    <w:rsid w:val="005379F3"/>
    <w:rsid w:val="00537ACB"/>
    <w:rsid w:val="00537F9C"/>
    <w:rsid w:val="00540842"/>
    <w:rsid w:val="00544A87"/>
    <w:rsid w:val="0054553E"/>
    <w:rsid w:val="005458CE"/>
    <w:rsid w:val="005463A4"/>
    <w:rsid w:val="00551E05"/>
    <w:rsid w:val="00554107"/>
    <w:rsid w:val="0055447C"/>
    <w:rsid w:val="00556045"/>
    <w:rsid w:val="0055714E"/>
    <w:rsid w:val="00561D82"/>
    <w:rsid w:val="005635EE"/>
    <w:rsid w:val="0056397C"/>
    <w:rsid w:val="00563C40"/>
    <w:rsid w:val="00564411"/>
    <w:rsid w:val="00565230"/>
    <w:rsid w:val="005654EC"/>
    <w:rsid w:val="0057159F"/>
    <w:rsid w:val="005717D6"/>
    <w:rsid w:val="00572222"/>
    <w:rsid w:val="00572808"/>
    <w:rsid w:val="00572F09"/>
    <w:rsid w:val="0057353E"/>
    <w:rsid w:val="00573E4D"/>
    <w:rsid w:val="005745DD"/>
    <w:rsid w:val="00575FC0"/>
    <w:rsid w:val="005839B9"/>
    <w:rsid w:val="005845B0"/>
    <w:rsid w:val="0058716B"/>
    <w:rsid w:val="00590AD2"/>
    <w:rsid w:val="0059122F"/>
    <w:rsid w:val="005924D8"/>
    <w:rsid w:val="00592ED5"/>
    <w:rsid w:val="00594240"/>
    <w:rsid w:val="00595A20"/>
    <w:rsid w:val="00595B9F"/>
    <w:rsid w:val="00597D06"/>
    <w:rsid w:val="00597FE6"/>
    <w:rsid w:val="005A15B9"/>
    <w:rsid w:val="005A19F4"/>
    <w:rsid w:val="005A260F"/>
    <w:rsid w:val="005A641C"/>
    <w:rsid w:val="005B273E"/>
    <w:rsid w:val="005B4145"/>
    <w:rsid w:val="005B4765"/>
    <w:rsid w:val="005B5609"/>
    <w:rsid w:val="005B6A79"/>
    <w:rsid w:val="005C3A64"/>
    <w:rsid w:val="005C4267"/>
    <w:rsid w:val="005C5DD7"/>
    <w:rsid w:val="005C6C8C"/>
    <w:rsid w:val="005D1AAD"/>
    <w:rsid w:val="005D3DA6"/>
    <w:rsid w:val="005D48EA"/>
    <w:rsid w:val="005D49A9"/>
    <w:rsid w:val="005D4D6F"/>
    <w:rsid w:val="005E00A6"/>
    <w:rsid w:val="005E3072"/>
    <w:rsid w:val="005E534F"/>
    <w:rsid w:val="005E6FB3"/>
    <w:rsid w:val="005F0FEE"/>
    <w:rsid w:val="005F2C50"/>
    <w:rsid w:val="005F3975"/>
    <w:rsid w:val="005F6CD7"/>
    <w:rsid w:val="005F7C09"/>
    <w:rsid w:val="00602504"/>
    <w:rsid w:val="00602D05"/>
    <w:rsid w:val="006050FC"/>
    <w:rsid w:val="00605712"/>
    <w:rsid w:val="00606148"/>
    <w:rsid w:val="00610C60"/>
    <w:rsid w:val="00610E54"/>
    <w:rsid w:val="00611B00"/>
    <w:rsid w:val="0061283B"/>
    <w:rsid w:val="00613C25"/>
    <w:rsid w:val="0061444B"/>
    <w:rsid w:val="006148F6"/>
    <w:rsid w:val="00614BD0"/>
    <w:rsid w:val="0061655C"/>
    <w:rsid w:val="00621549"/>
    <w:rsid w:val="00621F41"/>
    <w:rsid w:val="0062251B"/>
    <w:rsid w:val="00622C22"/>
    <w:rsid w:val="00623725"/>
    <w:rsid w:val="0062396B"/>
    <w:rsid w:val="00626AF5"/>
    <w:rsid w:val="00626CCE"/>
    <w:rsid w:val="0062720C"/>
    <w:rsid w:val="0063042F"/>
    <w:rsid w:val="006312BA"/>
    <w:rsid w:val="00631455"/>
    <w:rsid w:val="00635664"/>
    <w:rsid w:val="00636A11"/>
    <w:rsid w:val="00636BD5"/>
    <w:rsid w:val="0063756C"/>
    <w:rsid w:val="00641A7F"/>
    <w:rsid w:val="0064243A"/>
    <w:rsid w:val="00642924"/>
    <w:rsid w:val="00645DE6"/>
    <w:rsid w:val="00650AC4"/>
    <w:rsid w:val="00652342"/>
    <w:rsid w:val="0065563D"/>
    <w:rsid w:val="006565CA"/>
    <w:rsid w:val="00657BA0"/>
    <w:rsid w:val="00661E6A"/>
    <w:rsid w:val="0066311B"/>
    <w:rsid w:val="00664B17"/>
    <w:rsid w:val="00665B03"/>
    <w:rsid w:val="00666609"/>
    <w:rsid w:val="006667D8"/>
    <w:rsid w:val="0067255E"/>
    <w:rsid w:val="00676067"/>
    <w:rsid w:val="006769D9"/>
    <w:rsid w:val="00680078"/>
    <w:rsid w:val="00685D23"/>
    <w:rsid w:val="006863C2"/>
    <w:rsid w:val="0068723A"/>
    <w:rsid w:val="00687A15"/>
    <w:rsid w:val="0069061B"/>
    <w:rsid w:val="006908C7"/>
    <w:rsid w:val="00690B9B"/>
    <w:rsid w:val="00690F83"/>
    <w:rsid w:val="00697EA0"/>
    <w:rsid w:val="006A13D0"/>
    <w:rsid w:val="006A623A"/>
    <w:rsid w:val="006B0E6C"/>
    <w:rsid w:val="006B24E0"/>
    <w:rsid w:val="006B483F"/>
    <w:rsid w:val="006B4D63"/>
    <w:rsid w:val="006C173B"/>
    <w:rsid w:val="006C2901"/>
    <w:rsid w:val="006C2D32"/>
    <w:rsid w:val="006C3571"/>
    <w:rsid w:val="006C4B8D"/>
    <w:rsid w:val="006C4DF6"/>
    <w:rsid w:val="006C4F5B"/>
    <w:rsid w:val="006C5909"/>
    <w:rsid w:val="006D1464"/>
    <w:rsid w:val="006D1892"/>
    <w:rsid w:val="006D3EF4"/>
    <w:rsid w:val="006D4BC1"/>
    <w:rsid w:val="006D5C0E"/>
    <w:rsid w:val="006D665B"/>
    <w:rsid w:val="006D6BA8"/>
    <w:rsid w:val="006D7B85"/>
    <w:rsid w:val="006E24DC"/>
    <w:rsid w:val="006E2A99"/>
    <w:rsid w:val="006E48FB"/>
    <w:rsid w:val="006E702A"/>
    <w:rsid w:val="006E7E8D"/>
    <w:rsid w:val="006F0F04"/>
    <w:rsid w:val="006F137B"/>
    <w:rsid w:val="006F2994"/>
    <w:rsid w:val="006F53E9"/>
    <w:rsid w:val="006F6E07"/>
    <w:rsid w:val="006F7807"/>
    <w:rsid w:val="006F7ABD"/>
    <w:rsid w:val="006F7F31"/>
    <w:rsid w:val="00701654"/>
    <w:rsid w:val="00705E59"/>
    <w:rsid w:val="00706C5E"/>
    <w:rsid w:val="00707697"/>
    <w:rsid w:val="0070777C"/>
    <w:rsid w:val="00710191"/>
    <w:rsid w:val="0071187C"/>
    <w:rsid w:val="00711E60"/>
    <w:rsid w:val="00712320"/>
    <w:rsid w:val="0071375F"/>
    <w:rsid w:val="00716E6B"/>
    <w:rsid w:val="0072246E"/>
    <w:rsid w:val="0072304A"/>
    <w:rsid w:val="007244F9"/>
    <w:rsid w:val="007257E0"/>
    <w:rsid w:val="0073083E"/>
    <w:rsid w:val="00730DD7"/>
    <w:rsid w:val="007340DF"/>
    <w:rsid w:val="00735A61"/>
    <w:rsid w:val="007372B2"/>
    <w:rsid w:val="00737BAF"/>
    <w:rsid w:val="00737BF9"/>
    <w:rsid w:val="007412A2"/>
    <w:rsid w:val="00744CAF"/>
    <w:rsid w:val="00744EA9"/>
    <w:rsid w:val="007460A9"/>
    <w:rsid w:val="00746C60"/>
    <w:rsid w:val="00752FC4"/>
    <w:rsid w:val="00753234"/>
    <w:rsid w:val="007535D2"/>
    <w:rsid w:val="00754096"/>
    <w:rsid w:val="007547B9"/>
    <w:rsid w:val="00754B0B"/>
    <w:rsid w:val="00755EDC"/>
    <w:rsid w:val="00756B4A"/>
    <w:rsid w:val="00757278"/>
    <w:rsid w:val="00757D8B"/>
    <w:rsid w:val="00757E9C"/>
    <w:rsid w:val="00757EE2"/>
    <w:rsid w:val="00764C58"/>
    <w:rsid w:val="00765FB9"/>
    <w:rsid w:val="00767439"/>
    <w:rsid w:val="00774DD9"/>
    <w:rsid w:val="007753AF"/>
    <w:rsid w:val="00775DC3"/>
    <w:rsid w:val="00777704"/>
    <w:rsid w:val="0078010C"/>
    <w:rsid w:val="007808AB"/>
    <w:rsid w:val="007820EE"/>
    <w:rsid w:val="00782AE3"/>
    <w:rsid w:val="00783943"/>
    <w:rsid w:val="00785D67"/>
    <w:rsid w:val="007874C6"/>
    <w:rsid w:val="007909D9"/>
    <w:rsid w:val="00790C93"/>
    <w:rsid w:val="00795DEA"/>
    <w:rsid w:val="00796CB7"/>
    <w:rsid w:val="00797C3D"/>
    <w:rsid w:val="00797CFD"/>
    <w:rsid w:val="00797F19"/>
    <w:rsid w:val="00797F45"/>
    <w:rsid w:val="007A0AAD"/>
    <w:rsid w:val="007A228C"/>
    <w:rsid w:val="007A24F7"/>
    <w:rsid w:val="007A5E7E"/>
    <w:rsid w:val="007A7E0A"/>
    <w:rsid w:val="007B02D1"/>
    <w:rsid w:val="007B045F"/>
    <w:rsid w:val="007B2419"/>
    <w:rsid w:val="007B2EED"/>
    <w:rsid w:val="007B4C91"/>
    <w:rsid w:val="007B6210"/>
    <w:rsid w:val="007B6850"/>
    <w:rsid w:val="007C05CF"/>
    <w:rsid w:val="007C2CE9"/>
    <w:rsid w:val="007C61ED"/>
    <w:rsid w:val="007D0F04"/>
    <w:rsid w:val="007D3C11"/>
    <w:rsid w:val="007D462E"/>
    <w:rsid w:val="007D46B0"/>
    <w:rsid w:val="007D5297"/>
    <w:rsid w:val="007D5FCD"/>
    <w:rsid w:val="007D70ED"/>
    <w:rsid w:val="007D70F7"/>
    <w:rsid w:val="007E0F78"/>
    <w:rsid w:val="007E28D3"/>
    <w:rsid w:val="007E298E"/>
    <w:rsid w:val="007E7465"/>
    <w:rsid w:val="007F1EE7"/>
    <w:rsid w:val="007F5D98"/>
    <w:rsid w:val="007F5E4B"/>
    <w:rsid w:val="007F761B"/>
    <w:rsid w:val="00805975"/>
    <w:rsid w:val="00805C8E"/>
    <w:rsid w:val="00807B02"/>
    <w:rsid w:val="00807CC1"/>
    <w:rsid w:val="00811ED7"/>
    <w:rsid w:val="0081664A"/>
    <w:rsid w:val="008223D9"/>
    <w:rsid w:val="00823998"/>
    <w:rsid w:val="008247FA"/>
    <w:rsid w:val="00824A3D"/>
    <w:rsid w:val="00825105"/>
    <w:rsid w:val="00826E85"/>
    <w:rsid w:val="00830C5F"/>
    <w:rsid w:val="00832331"/>
    <w:rsid w:val="00834A33"/>
    <w:rsid w:val="008350F2"/>
    <w:rsid w:val="008373A4"/>
    <w:rsid w:val="0083783C"/>
    <w:rsid w:val="0084366D"/>
    <w:rsid w:val="00843E55"/>
    <w:rsid w:val="00844107"/>
    <w:rsid w:val="00845B77"/>
    <w:rsid w:val="0084728E"/>
    <w:rsid w:val="00847400"/>
    <w:rsid w:val="008502D8"/>
    <w:rsid w:val="00852542"/>
    <w:rsid w:val="00860F61"/>
    <w:rsid w:val="008635FB"/>
    <w:rsid w:val="008666A1"/>
    <w:rsid w:val="00866D2E"/>
    <w:rsid w:val="00871112"/>
    <w:rsid w:val="00871327"/>
    <w:rsid w:val="008718C8"/>
    <w:rsid w:val="00877493"/>
    <w:rsid w:val="00877A8A"/>
    <w:rsid w:val="00877AA9"/>
    <w:rsid w:val="00880829"/>
    <w:rsid w:val="00880ABE"/>
    <w:rsid w:val="00881BE5"/>
    <w:rsid w:val="008841D7"/>
    <w:rsid w:val="0088436E"/>
    <w:rsid w:val="00885E71"/>
    <w:rsid w:val="0088606B"/>
    <w:rsid w:val="00886F0A"/>
    <w:rsid w:val="008875C8"/>
    <w:rsid w:val="00891077"/>
    <w:rsid w:val="0089390A"/>
    <w:rsid w:val="00896EE1"/>
    <w:rsid w:val="00897105"/>
    <w:rsid w:val="0089718A"/>
    <w:rsid w:val="00897FD4"/>
    <w:rsid w:val="008A02DC"/>
    <w:rsid w:val="008A2ED3"/>
    <w:rsid w:val="008A3B54"/>
    <w:rsid w:val="008A3D8A"/>
    <w:rsid w:val="008A3E4F"/>
    <w:rsid w:val="008A424A"/>
    <w:rsid w:val="008A7BCC"/>
    <w:rsid w:val="008B058E"/>
    <w:rsid w:val="008B1740"/>
    <w:rsid w:val="008B7E81"/>
    <w:rsid w:val="008C1334"/>
    <w:rsid w:val="008C1482"/>
    <w:rsid w:val="008C1AC4"/>
    <w:rsid w:val="008C23B2"/>
    <w:rsid w:val="008C399E"/>
    <w:rsid w:val="008C5AA5"/>
    <w:rsid w:val="008C7170"/>
    <w:rsid w:val="008C7D72"/>
    <w:rsid w:val="008C7F3C"/>
    <w:rsid w:val="008D0758"/>
    <w:rsid w:val="008D09F3"/>
    <w:rsid w:val="008D0A52"/>
    <w:rsid w:val="008D0AA7"/>
    <w:rsid w:val="008D1613"/>
    <w:rsid w:val="008D2632"/>
    <w:rsid w:val="008D4D5B"/>
    <w:rsid w:val="008D5C9F"/>
    <w:rsid w:val="008D77BE"/>
    <w:rsid w:val="008E05D7"/>
    <w:rsid w:val="008E0A1A"/>
    <w:rsid w:val="008E25A9"/>
    <w:rsid w:val="008E27BD"/>
    <w:rsid w:val="008E35CD"/>
    <w:rsid w:val="008E6585"/>
    <w:rsid w:val="008F251F"/>
    <w:rsid w:val="008F4BAE"/>
    <w:rsid w:val="008F7961"/>
    <w:rsid w:val="009008D2"/>
    <w:rsid w:val="00902C85"/>
    <w:rsid w:val="00903369"/>
    <w:rsid w:val="00905C9D"/>
    <w:rsid w:val="00906D79"/>
    <w:rsid w:val="009076CF"/>
    <w:rsid w:val="00910FE7"/>
    <w:rsid w:val="00911135"/>
    <w:rsid w:val="00912A0A"/>
    <w:rsid w:val="0091481A"/>
    <w:rsid w:val="00914EAC"/>
    <w:rsid w:val="009158C0"/>
    <w:rsid w:val="00916436"/>
    <w:rsid w:val="00917AD3"/>
    <w:rsid w:val="009216DD"/>
    <w:rsid w:val="00921CE5"/>
    <w:rsid w:val="009239A9"/>
    <w:rsid w:val="00923D24"/>
    <w:rsid w:val="00924229"/>
    <w:rsid w:val="0092697B"/>
    <w:rsid w:val="00926A1C"/>
    <w:rsid w:val="009314FA"/>
    <w:rsid w:val="0093270D"/>
    <w:rsid w:val="00937964"/>
    <w:rsid w:val="00940A53"/>
    <w:rsid w:val="00945261"/>
    <w:rsid w:val="009468D3"/>
    <w:rsid w:val="009472EA"/>
    <w:rsid w:val="00951410"/>
    <w:rsid w:val="00953E49"/>
    <w:rsid w:val="009552CF"/>
    <w:rsid w:val="00955D17"/>
    <w:rsid w:val="00957F70"/>
    <w:rsid w:val="009665DC"/>
    <w:rsid w:val="00970836"/>
    <w:rsid w:val="00971C9D"/>
    <w:rsid w:val="009723E1"/>
    <w:rsid w:val="00973F79"/>
    <w:rsid w:val="00974702"/>
    <w:rsid w:val="009755CE"/>
    <w:rsid w:val="00975CE4"/>
    <w:rsid w:val="009807FF"/>
    <w:rsid w:val="00981033"/>
    <w:rsid w:val="00981666"/>
    <w:rsid w:val="00981832"/>
    <w:rsid w:val="00982F55"/>
    <w:rsid w:val="00982FB7"/>
    <w:rsid w:val="00985DE4"/>
    <w:rsid w:val="00987A48"/>
    <w:rsid w:val="0099081E"/>
    <w:rsid w:val="00995599"/>
    <w:rsid w:val="00997644"/>
    <w:rsid w:val="009A0F28"/>
    <w:rsid w:val="009A0F4C"/>
    <w:rsid w:val="009A467C"/>
    <w:rsid w:val="009A4F08"/>
    <w:rsid w:val="009A5F64"/>
    <w:rsid w:val="009A6DFF"/>
    <w:rsid w:val="009B3ADB"/>
    <w:rsid w:val="009B4997"/>
    <w:rsid w:val="009B5774"/>
    <w:rsid w:val="009B6BF9"/>
    <w:rsid w:val="009B7CF8"/>
    <w:rsid w:val="009C0252"/>
    <w:rsid w:val="009C0A88"/>
    <w:rsid w:val="009C14C6"/>
    <w:rsid w:val="009C21CC"/>
    <w:rsid w:val="009C4867"/>
    <w:rsid w:val="009C60B5"/>
    <w:rsid w:val="009C60BF"/>
    <w:rsid w:val="009C780D"/>
    <w:rsid w:val="009D0018"/>
    <w:rsid w:val="009D083E"/>
    <w:rsid w:val="009D1344"/>
    <w:rsid w:val="009D1704"/>
    <w:rsid w:val="009D1EF0"/>
    <w:rsid w:val="009D7F50"/>
    <w:rsid w:val="009E12AA"/>
    <w:rsid w:val="009E26A0"/>
    <w:rsid w:val="009E531F"/>
    <w:rsid w:val="009F15A6"/>
    <w:rsid w:val="009F1F7B"/>
    <w:rsid w:val="009F50D5"/>
    <w:rsid w:val="009F595B"/>
    <w:rsid w:val="009F5FEE"/>
    <w:rsid w:val="00A025EE"/>
    <w:rsid w:val="00A04346"/>
    <w:rsid w:val="00A04ED7"/>
    <w:rsid w:val="00A067BB"/>
    <w:rsid w:val="00A06D65"/>
    <w:rsid w:val="00A07132"/>
    <w:rsid w:val="00A11599"/>
    <w:rsid w:val="00A11BE8"/>
    <w:rsid w:val="00A13185"/>
    <w:rsid w:val="00A13C06"/>
    <w:rsid w:val="00A17117"/>
    <w:rsid w:val="00A26008"/>
    <w:rsid w:val="00A26995"/>
    <w:rsid w:val="00A27C70"/>
    <w:rsid w:val="00A27C78"/>
    <w:rsid w:val="00A30124"/>
    <w:rsid w:val="00A31D5D"/>
    <w:rsid w:val="00A34BDC"/>
    <w:rsid w:val="00A34CF9"/>
    <w:rsid w:val="00A44D08"/>
    <w:rsid w:val="00A44D16"/>
    <w:rsid w:val="00A44F9E"/>
    <w:rsid w:val="00A45565"/>
    <w:rsid w:val="00A461B7"/>
    <w:rsid w:val="00A47E95"/>
    <w:rsid w:val="00A47EE1"/>
    <w:rsid w:val="00A5274C"/>
    <w:rsid w:val="00A53582"/>
    <w:rsid w:val="00A55856"/>
    <w:rsid w:val="00A56015"/>
    <w:rsid w:val="00A60448"/>
    <w:rsid w:val="00A60848"/>
    <w:rsid w:val="00A60C0E"/>
    <w:rsid w:val="00A61D3E"/>
    <w:rsid w:val="00A61F01"/>
    <w:rsid w:val="00A65102"/>
    <w:rsid w:val="00A67134"/>
    <w:rsid w:val="00A70A91"/>
    <w:rsid w:val="00A72EE9"/>
    <w:rsid w:val="00A75833"/>
    <w:rsid w:val="00A75847"/>
    <w:rsid w:val="00A763AE"/>
    <w:rsid w:val="00A763B9"/>
    <w:rsid w:val="00A7660C"/>
    <w:rsid w:val="00A775CB"/>
    <w:rsid w:val="00A776A7"/>
    <w:rsid w:val="00A77C46"/>
    <w:rsid w:val="00A834C6"/>
    <w:rsid w:val="00A85CE4"/>
    <w:rsid w:val="00A8610B"/>
    <w:rsid w:val="00A86AE5"/>
    <w:rsid w:val="00A908C6"/>
    <w:rsid w:val="00A90DAB"/>
    <w:rsid w:val="00A911F7"/>
    <w:rsid w:val="00A91244"/>
    <w:rsid w:val="00A915C4"/>
    <w:rsid w:val="00A939D8"/>
    <w:rsid w:val="00A953C2"/>
    <w:rsid w:val="00A95E6D"/>
    <w:rsid w:val="00AA1C85"/>
    <w:rsid w:val="00AA25CA"/>
    <w:rsid w:val="00AA3E1F"/>
    <w:rsid w:val="00AA57CD"/>
    <w:rsid w:val="00AA62EF"/>
    <w:rsid w:val="00AA7707"/>
    <w:rsid w:val="00AB06C5"/>
    <w:rsid w:val="00AB1768"/>
    <w:rsid w:val="00AB39EC"/>
    <w:rsid w:val="00AB51C6"/>
    <w:rsid w:val="00AC0F52"/>
    <w:rsid w:val="00AC4C85"/>
    <w:rsid w:val="00AC50FA"/>
    <w:rsid w:val="00AC5200"/>
    <w:rsid w:val="00AC747E"/>
    <w:rsid w:val="00AD0615"/>
    <w:rsid w:val="00AD20F9"/>
    <w:rsid w:val="00AD66CC"/>
    <w:rsid w:val="00AE0055"/>
    <w:rsid w:val="00AE10BA"/>
    <w:rsid w:val="00AE1157"/>
    <w:rsid w:val="00AE155C"/>
    <w:rsid w:val="00AE1BB6"/>
    <w:rsid w:val="00AE2202"/>
    <w:rsid w:val="00AE28C8"/>
    <w:rsid w:val="00AE2DE1"/>
    <w:rsid w:val="00AE4B73"/>
    <w:rsid w:val="00AE4F23"/>
    <w:rsid w:val="00AE5456"/>
    <w:rsid w:val="00AE5DF2"/>
    <w:rsid w:val="00AE6BFF"/>
    <w:rsid w:val="00AE7293"/>
    <w:rsid w:val="00AF0E06"/>
    <w:rsid w:val="00AF2010"/>
    <w:rsid w:val="00AF42E5"/>
    <w:rsid w:val="00AF4D11"/>
    <w:rsid w:val="00AF5068"/>
    <w:rsid w:val="00AF5545"/>
    <w:rsid w:val="00AF57E8"/>
    <w:rsid w:val="00AF7466"/>
    <w:rsid w:val="00AF76E9"/>
    <w:rsid w:val="00B02D25"/>
    <w:rsid w:val="00B033CE"/>
    <w:rsid w:val="00B05B1F"/>
    <w:rsid w:val="00B062FC"/>
    <w:rsid w:val="00B0662F"/>
    <w:rsid w:val="00B07867"/>
    <w:rsid w:val="00B108C7"/>
    <w:rsid w:val="00B10AEF"/>
    <w:rsid w:val="00B10D5D"/>
    <w:rsid w:val="00B1170B"/>
    <w:rsid w:val="00B1218D"/>
    <w:rsid w:val="00B13A5E"/>
    <w:rsid w:val="00B13A77"/>
    <w:rsid w:val="00B14BFD"/>
    <w:rsid w:val="00B15336"/>
    <w:rsid w:val="00B227FE"/>
    <w:rsid w:val="00B22B7C"/>
    <w:rsid w:val="00B235CD"/>
    <w:rsid w:val="00B31B6F"/>
    <w:rsid w:val="00B333ED"/>
    <w:rsid w:val="00B33858"/>
    <w:rsid w:val="00B33EDD"/>
    <w:rsid w:val="00B34D55"/>
    <w:rsid w:val="00B35B2D"/>
    <w:rsid w:val="00B362C0"/>
    <w:rsid w:val="00B4299A"/>
    <w:rsid w:val="00B43D44"/>
    <w:rsid w:val="00B4534E"/>
    <w:rsid w:val="00B46D1D"/>
    <w:rsid w:val="00B51ADD"/>
    <w:rsid w:val="00B52968"/>
    <w:rsid w:val="00B52BD3"/>
    <w:rsid w:val="00B52C49"/>
    <w:rsid w:val="00B543C4"/>
    <w:rsid w:val="00B54569"/>
    <w:rsid w:val="00B5502B"/>
    <w:rsid w:val="00B550F1"/>
    <w:rsid w:val="00B5619E"/>
    <w:rsid w:val="00B5625E"/>
    <w:rsid w:val="00B57250"/>
    <w:rsid w:val="00B6058B"/>
    <w:rsid w:val="00B60B15"/>
    <w:rsid w:val="00B62225"/>
    <w:rsid w:val="00B62459"/>
    <w:rsid w:val="00B62585"/>
    <w:rsid w:val="00B63133"/>
    <w:rsid w:val="00B670D2"/>
    <w:rsid w:val="00B6760C"/>
    <w:rsid w:val="00B67CB1"/>
    <w:rsid w:val="00B67D5A"/>
    <w:rsid w:val="00B70793"/>
    <w:rsid w:val="00B7106E"/>
    <w:rsid w:val="00B73664"/>
    <w:rsid w:val="00B7390E"/>
    <w:rsid w:val="00B74CFB"/>
    <w:rsid w:val="00B756DF"/>
    <w:rsid w:val="00B778B9"/>
    <w:rsid w:val="00B81D87"/>
    <w:rsid w:val="00B86B95"/>
    <w:rsid w:val="00B8712C"/>
    <w:rsid w:val="00B879CA"/>
    <w:rsid w:val="00B91B32"/>
    <w:rsid w:val="00B93CD7"/>
    <w:rsid w:val="00B95959"/>
    <w:rsid w:val="00B95E9D"/>
    <w:rsid w:val="00B96203"/>
    <w:rsid w:val="00B974E3"/>
    <w:rsid w:val="00BA09AD"/>
    <w:rsid w:val="00BA0CD0"/>
    <w:rsid w:val="00BA1C75"/>
    <w:rsid w:val="00BA1D47"/>
    <w:rsid w:val="00BA22F4"/>
    <w:rsid w:val="00BA3729"/>
    <w:rsid w:val="00BA571F"/>
    <w:rsid w:val="00BA5754"/>
    <w:rsid w:val="00BA62B7"/>
    <w:rsid w:val="00BA706B"/>
    <w:rsid w:val="00BB0758"/>
    <w:rsid w:val="00BB390C"/>
    <w:rsid w:val="00BB61D2"/>
    <w:rsid w:val="00BB6200"/>
    <w:rsid w:val="00BC0694"/>
    <w:rsid w:val="00BC0C2B"/>
    <w:rsid w:val="00BC0CF4"/>
    <w:rsid w:val="00BC0F0A"/>
    <w:rsid w:val="00BC1DE8"/>
    <w:rsid w:val="00BC376B"/>
    <w:rsid w:val="00BC5A14"/>
    <w:rsid w:val="00BC796A"/>
    <w:rsid w:val="00BC7B12"/>
    <w:rsid w:val="00BC7E3E"/>
    <w:rsid w:val="00BD018C"/>
    <w:rsid w:val="00BD090A"/>
    <w:rsid w:val="00BD1116"/>
    <w:rsid w:val="00BD5620"/>
    <w:rsid w:val="00BD6ABB"/>
    <w:rsid w:val="00BD73D7"/>
    <w:rsid w:val="00BD76CC"/>
    <w:rsid w:val="00BE0CAD"/>
    <w:rsid w:val="00BE1653"/>
    <w:rsid w:val="00BE1F2C"/>
    <w:rsid w:val="00BE2B77"/>
    <w:rsid w:val="00BE5CAB"/>
    <w:rsid w:val="00BE5DA4"/>
    <w:rsid w:val="00BE6AE3"/>
    <w:rsid w:val="00BE6D4F"/>
    <w:rsid w:val="00BF055B"/>
    <w:rsid w:val="00BF19B5"/>
    <w:rsid w:val="00BF2864"/>
    <w:rsid w:val="00BF368F"/>
    <w:rsid w:val="00BF5B96"/>
    <w:rsid w:val="00C001B4"/>
    <w:rsid w:val="00C021F2"/>
    <w:rsid w:val="00C02B95"/>
    <w:rsid w:val="00C02FB7"/>
    <w:rsid w:val="00C030B1"/>
    <w:rsid w:val="00C05B02"/>
    <w:rsid w:val="00C05D5C"/>
    <w:rsid w:val="00C05F89"/>
    <w:rsid w:val="00C06F2E"/>
    <w:rsid w:val="00C10F2F"/>
    <w:rsid w:val="00C11980"/>
    <w:rsid w:val="00C14119"/>
    <w:rsid w:val="00C14AB1"/>
    <w:rsid w:val="00C15CA0"/>
    <w:rsid w:val="00C21F29"/>
    <w:rsid w:val="00C22535"/>
    <w:rsid w:val="00C25340"/>
    <w:rsid w:val="00C27522"/>
    <w:rsid w:val="00C301A7"/>
    <w:rsid w:val="00C31A17"/>
    <w:rsid w:val="00C326E9"/>
    <w:rsid w:val="00C32F4C"/>
    <w:rsid w:val="00C33372"/>
    <w:rsid w:val="00C36E88"/>
    <w:rsid w:val="00C43D2F"/>
    <w:rsid w:val="00C44C6C"/>
    <w:rsid w:val="00C45C37"/>
    <w:rsid w:val="00C4712E"/>
    <w:rsid w:val="00C514ED"/>
    <w:rsid w:val="00C51D7A"/>
    <w:rsid w:val="00C5254A"/>
    <w:rsid w:val="00C5362C"/>
    <w:rsid w:val="00C53EE8"/>
    <w:rsid w:val="00C568EF"/>
    <w:rsid w:val="00C6156F"/>
    <w:rsid w:val="00C622B2"/>
    <w:rsid w:val="00C6247B"/>
    <w:rsid w:val="00C633E8"/>
    <w:rsid w:val="00C63A8F"/>
    <w:rsid w:val="00C64000"/>
    <w:rsid w:val="00C659FE"/>
    <w:rsid w:val="00C6635E"/>
    <w:rsid w:val="00C67D5B"/>
    <w:rsid w:val="00C7090E"/>
    <w:rsid w:val="00C70B64"/>
    <w:rsid w:val="00C7102D"/>
    <w:rsid w:val="00C717D0"/>
    <w:rsid w:val="00C7364B"/>
    <w:rsid w:val="00C8077D"/>
    <w:rsid w:val="00C81344"/>
    <w:rsid w:val="00C8195B"/>
    <w:rsid w:val="00C845A9"/>
    <w:rsid w:val="00C85521"/>
    <w:rsid w:val="00C85B26"/>
    <w:rsid w:val="00C86762"/>
    <w:rsid w:val="00C87064"/>
    <w:rsid w:val="00C90817"/>
    <w:rsid w:val="00C92D45"/>
    <w:rsid w:val="00C94934"/>
    <w:rsid w:val="00C94F3C"/>
    <w:rsid w:val="00C966E3"/>
    <w:rsid w:val="00C9698C"/>
    <w:rsid w:val="00C97E9C"/>
    <w:rsid w:val="00CA0A2C"/>
    <w:rsid w:val="00CA0A76"/>
    <w:rsid w:val="00CA2763"/>
    <w:rsid w:val="00CA6CC9"/>
    <w:rsid w:val="00CA779C"/>
    <w:rsid w:val="00CB0809"/>
    <w:rsid w:val="00CB0BB1"/>
    <w:rsid w:val="00CB0E4B"/>
    <w:rsid w:val="00CB4F1C"/>
    <w:rsid w:val="00CB52FC"/>
    <w:rsid w:val="00CB668A"/>
    <w:rsid w:val="00CB6EBC"/>
    <w:rsid w:val="00CC0585"/>
    <w:rsid w:val="00CC188A"/>
    <w:rsid w:val="00CC738C"/>
    <w:rsid w:val="00CD1AA1"/>
    <w:rsid w:val="00CD3641"/>
    <w:rsid w:val="00CD4C77"/>
    <w:rsid w:val="00CD6030"/>
    <w:rsid w:val="00CD7264"/>
    <w:rsid w:val="00CE036C"/>
    <w:rsid w:val="00CE2DCC"/>
    <w:rsid w:val="00CE564B"/>
    <w:rsid w:val="00CF2174"/>
    <w:rsid w:val="00CF27D3"/>
    <w:rsid w:val="00CF40EE"/>
    <w:rsid w:val="00CF5E40"/>
    <w:rsid w:val="00D00203"/>
    <w:rsid w:val="00D00DD9"/>
    <w:rsid w:val="00D04123"/>
    <w:rsid w:val="00D04E8B"/>
    <w:rsid w:val="00D06525"/>
    <w:rsid w:val="00D07E7D"/>
    <w:rsid w:val="00D10957"/>
    <w:rsid w:val="00D11157"/>
    <w:rsid w:val="00D115F7"/>
    <w:rsid w:val="00D12423"/>
    <w:rsid w:val="00D127C6"/>
    <w:rsid w:val="00D136CE"/>
    <w:rsid w:val="00D13DCC"/>
    <w:rsid w:val="00D145C9"/>
    <w:rsid w:val="00D149F1"/>
    <w:rsid w:val="00D154A2"/>
    <w:rsid w:val="00D15B4F"/>
    <w:rsid w:val="00D176CF"/>
    <w:rsid w:val="00D203D6"/>
    <w:rsid w:val="00D20430"/>
    <w:rsid w:val="00D219F5"/>
    <w:rsid w:val="00D21D0E"/>
    <w:rsid w:val="00D23420"/>
    <w:rsid w:val="00D23798"/>
    <w:rsid w:val="00D24211"/>
    <w:rsid w:val="00D24330"/>
    <w:rsid w:val="00D243A5"/>
    <w:rsid w:val="00D26271"/>
    <w:rsid w:val="00D26F4E"/>
    <w:rsid w:val="00D27721"/>
    <w:rsid w:val="00D3329D"/>
    <w:rsid w:val="00D35C29"/>
    <w:rsid w:val="00D36106"/>
    <w:rsid w:val="00D36795"/>
    <w:rsid w:val="00D4331E"/>
    <w:rsid w:val="00D43B50"/>
    <w:rsid w:val="00D477D2"/>
    <w:rsid w:val="00D479D9"/>
    <w:rsid w:val="00D51915"/>
    <w:rsid w:val="00D5252A"/>
    <w:rsid w:val="00D54472"/>
    <w:rsid w:val="00D5559D"/>
    <w:rsid w:val="00D566F6"/>
    <w:rsid w:val="00D601EB"/>
    <w:rsid w:val="00D60913"/>
    <w:rsid w:val="00D60BD8"/>
    <w:rsid w:val="00D60C30"/>
    <w:rsid w:val="00D61308"/>
    <w:rsid w:val="00D614F9"/>
    <w:rsid w:val="00D61B50"/>
    <w:rsid w:val="00D61F18"/>
    <w:rsid w:val="00D6327E"/>
    <w:rsid w:val="00D652C9"/>
    <w:rsid w:val="00D65584"/>
    <w:rsid w:val="00D65EAB"/>
    <w:rsid w:val="00D67E0A"/>
    <w:rsid w:val="00D70A31"/>
    <w:rsid w:val="00D72DFE"/>
    <w:rsid w:val="00D73066"/>
    <w:rsid w:val="00D73CA6"/>
    <w:rsid w:val="00D7426B"/>
    <w:rsid w:val="00D75B31"/>
    <w:rsid w:val="00D809C8"/>
    <w:rsid w:val="00D81211"/>
    <w:rsid w:val="00D8157D"/>
    <w:rsid w:val="00D81803"/>
    <w:rsid w:val="00D81C2D"/>
    <w:rsid w:val="00D84F72"/>
    <w:rsid w:val="00D87C79"/>
    <w:rsid w:val="00D911AA"/>
    <w:rsid w:val="00D91628"/>
    <w:rsid w:val="00D93E81"/>
    <w:rsid w:val="00D950E8"/>
    <w:rsid w:val="00D955B3"/>
    <w:rsid w:val="00DA17E7"/>
    <w:rsid w:val="00DA2107"/>
    <w:rsid w:val="00DA3D3B"/>
    <w:rsid w:val="00DA405A"/>
    <w:rsid w:val="00DA5309"/>
    <w:rsid w:val="00DA5AD7"/>
    <w:rsid w:val="00DA6452"/>
    <w:rsid w:val="00DA7C67"/>
    <w:rsid w:val="00DB258D"/>
    <w:rsid w:val="00DB2CFB"/>
    <w:rsid w:val="00DB2EB5"/>
    <w:rsid w:val="00DB5128"/>
    <w:rsid w:val="00DC0E1F"/>
    <w:rsid w:val="00DC2552"/>
    <w:rsid w:val="00DC416D"/>
    <w:rsid w:val="00DC654D"/>
    <w:rsid w:val="00DC7840"/>
    <w:rsid w:val="00DD54A9"/>
    <w:rsid w:val="00DD587E"/>
    <w:rsid w:val="00DD630C"/>
    <w:rsid w:val="00DD69DF"/>
    <w:rsid w:val="00DD7504"/>
    <w:rsid w:val="00DE0B02"/>
    <w:rsid w:val="00DE1093"/>
    <w:rsid w:val="00DE527B"/>
    <w:rsid w:val="00DE7809"/>
    <w:rsid w:val="00DF0FD4"/>
    <w:rsid w:val="00DF12F9"/>
    <w:rsid w:val="00DF2393"/>
    <w:rsid w:val="00DF4DE2"/>
    <w:rsid w:val="00E0098C"/>
    <w:rsid w:val="00E033FC"/>
    <w:rsid w:val="00E04445"/>
    <w:rsid w:val="00E061EC"/>
    <w:rsid w:val="00E116E9"/>
    <w:rsid w:val="00E13054"/>
    <w:rsid w:val="00E153EB"/>
    <w:rsid w:val="00E15D26"/>
    <w:rsid w:val="00E16443"/>
    <w:rsid w:val="00E16710"/>
    <w:rsid w:val="00E175D0"/>
    <w:rsid w:val="00E17ED4"/>
    <w:rsid w:val="00E20220"/>
    <w:rsid w:val="00E21557"/>
    <w:rsid w:val="00E253C1"/>
    <w:rsid w:val="00E2665D"/>
    <w:rsid w:val="00E266FB"/>
    <w:rsid w:val="00E2796E"/>
    <w:rsid w:val="00E32E36"/>
    <w:rsid w:val="00E35513"/>
    <w:rsid w:val="00E35B17"/>
    <w:rsid w:val="00E374D4"/>
    <w:rsid w:val="00E425A6"/>
    <w:rsid w:val="00E42798"/>
    <w:rsid w:val="00E43A21"/>
    <w:rsid w:val="00E4679E"/>
    <w:rsid w:val="00E47311"/>
    <w:rsid w:val="00E52314"/>
    <w:rsid w:val="00E53E53"/>
    <w:rsid w:val="00E54B48"/>
    <w:rsid w:val="00E551F3"/>
    <w:rsid w:val="00E553FF"/>
    <w:rsid w:val="00E55670"/>
    <w:rsid w:val="00E55748"/>
    <w:rsid w:val="00E55B6D"/>
    <w:rsid w:val="00E55F15"/>
    <w:rsid w:val="00E564B9"/>
    <w:rsid w:val="00E56E49"/>
    <w:rsid w:val="00E603AF"/>
    <w:rsid w:val="00E6166A"/>
    <w:rsid w:val="00E6227D"/>
    <w:rsid w:val="00E63D60"/>
    <w:rsid w:val="00E65C27"/>
    <w:rsid w:val="00E66B2D"/>
    <w:rsid w:val="00E71248"/>
    <w:rsid w:val="00E72239"/>
    <w:rsid w:val="00E74635"/>
    <w:rsid w:val="00E80E79"/>
    <w:rsid w:val="00E80EF9"/>
    <w:rsid w:val="00E84084"/>
    <w:rsid w:val="00E85221"/>
    <w:rsid w:val="00E85227"/>
    <w:rsid w:val="00E91F43"/>
    <w:rsid w:val="00E92C6F"/>
    <w:rsid w:val="00E963C1"/>
    <w:rsid w:val="00E96736"/>
    <w:rsid w:val="00E9676C"/>
    <w:rsid w:val="00EA0963"/>
    <w:rsid w:val="00EA1397"/>
    <w:rsid w:val="00EA3D7B"/>
    <w:rsid w:val="00EA6AB7"/>
    <w:rsid w:val="00EB1DA3"/>
    <w:rsid w:val="00EB54E9"/>
    <w:rsid w:val="00EB64EC"/>
    <w:rsid w:val="00EC035A"/>
    <w:rsid w:val="00EC0B99"/>
    <w:rsid w:val="00ED0272"/>
    <w:rsid w:val="00ED369A"/>
    <w:rsid w:val="00ED36D5"/>
    <w:rsid w:val="00ED4EA7"/>
    <w:rsid w:val="00ED5326"/>
    <w:rsid w:val="00ED6850"/>
    <w:rsid w:val="00ED78A6"/>
    <w:rsid w:val="00EE2B1E"/>
    <w:rsid w:val="00EE495C"/>
    <w:rsid w:val="00EE5DB6"/>
    <w:rsid w:val="00EE7FE1"/>
    <w:rsid w:val="00EF0832"/>
    <w:rsid w:val="00EF0F89"/>
    <w:rsid w:val="00EF147D"/>
    <w:rsid w:val="00EF175C"/>
    <w:rsid w:val="00EF1B41"/>
    <w:rsid w:val="00EF4425"/>
    <w:rsid w:val="00EF45AE"/>
    <w:rsid w:val="00F00CD1"/>
    <w:rsid w:val="00F03518"/>
    <w:rsid w:val="00F04627"/>
    <w:rsid w:val="00F064D5"/>
    <w:rsid w:val="00F11479"/>
    <w:rsid w:val="00F114E5"/>
    <w:rsid w:val="00F13569"/>
    <w:rsid w:val="00F13993"/>
    <w:rsid w:val="00F15D7E"/>
    <w:rsid w:val="00F1713F"/>
    <w:rsid w:val="00F171C0"/>
    <w:rsid w:val="00F20718"/>
    <w:rsid w:val="00F209DF"/>
    <w:rsid w:val="00F20B7E"/>
    <w:rsid w:val="00F20F2A"/>
    <w:rsid w:val="00F2178D"/>
    <w:rsid w:val="00F21ADA"/>
    <w:rsid w:val="00F23DA3"/>
    <w:rsid w:val="00F24ACF"/>
    <w:rsid w:val="00F27960"/>
    <w:rsid w:val="00F30DF2"/>
    <w:rsid w:val="00F30E1D"/>
    <w:rsid w:val="00F31B34"/>
    <w:rsid w:val="00F327B6"/>
    <w:rsid w:val="00F3415E"/>
    <w:rsid w:val="00F34799"/>
    <w:rsid w:val="00F34BA7"/>
    <w:rsid w:val="00F36D9F"/>
    <w:rsid w:val="00F37589"/>
    <w:rsid w:val="00F443BC"/>
    <w:rsid w:val="00F44F78"/>
    <w:rsid w:val="00F4544D"/>
    <w:rsid w:val="00F45E85"/>
    <w:rsid w:val="00F472F2"/>
    <w:rsid w:val="00F47F55"/>
    <w:rsid w:val="00F50052"/>
    <w:rsid w:val="00F535D7"/>
    <w:rsid w:val="00F539A2"/>
    <w:rsid w:val="00F541FD"/>
    <w:rsid w:val="00F616AA"/>
    <w:rsid w:val="00F61880"/>
    <w:rsid w:val="00F62F4D"/>
    <w:rsid w:val="00F635B3"/>
    <w:rsid w:val="00F7020C"/>
    <w:rsid w:val="00F71D73"/>
    <w:rsid w:val="00F73A94"/>
    <w:rsid w:val="00F75368"/>
    <w:rsid w:val="00F75F5A"/>
    <w:rsid w:val="00F763B1"/>
    <w:rsid w:val="00F77493"/>
    <w:rsid w:val="00F82094"/>
    <w:rsid w:val="00F82561"/>
    <w:rsid w:val="00F84C09"/>
    <w:rsid w:val="00F875A5"/>
    <w:rsid w:val="00F87EB8"/>
    <w:rsid w:val="00F9148E"/>
    <w:rsid w:val="00F9153B"/>
    <w:rsid w:val="00F939D2"/>
    <w:rsid w:val="00F94690"/>
    <w:rsid w:val="00F94FD1"/>
    <w:rsid w:val="00F95369"/>
    <w:rsid w:val="00F95CDB"/>
    <w:rsid w:val="00F96FC6"/>
    <w:rsid w:val="00FA1F83"/>
    <w:rsid w:val="00FA2172"/>
    <w:rsid w:val="00FA402E"/>
    <w:rsid w:val="00FA4EC9"/>
    <w:rsid w:val="00FA4F39"/>
    <w:rsid w:val="00FA55FF"/>
    <w:rsid w:val="00FB0B9B"/>
    <w:rsid w:val="00FB3E88"/>
    <w:rsid w:val="00FB49C2"/>
    <w:rsid w:val="00FC0538"/>
    <w:rsid w:val="00FC3BA3"/>
    <w:rsid w:val="00FC5120"/>
    <w:rsid w:val="00FD25AA"/>
    <w:rsid w:val="00FE0ED6"/>
    <w:rsid w:val="00FE1065"/>
    <w:rsid w:val="00FE10F3"/>
    <w:rsid w:val="00FE1A1A"/>
    <w:rsid w:val="00FE2260"/>
    <w:rsid w:val="00FE2588"/>
    <w:rsid w:val="00FE4448"/>
    <w:rsid w:val="00FE4982"/>
    <w:rsid w:val="00FE5D20"/>
    <w:rsid w:val="00FE6BBD"/>
    <w:rsid w:val="00FE71BE"/>
    <w:rsid w:val="00FE78D2"/>
    <w:rsid w:val="00FF3E5C"/>
    <w:rsid w:val="00FF4A7D"/>
    <w:rsid w:val="00FF5CBB"/>
    <w:rsid w:val="00FF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84DB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212832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B99"/>
    <w:pPr>
      <w:spacing w:after="160" w:line="256" w:lineRule="auto"/>
    </w:pPr>
    <w:rPr>
      <w:color w:val="auto"/>
      <w:kern w:val="2"/>
      <w14:ligatures w14:val="standardContextual"/>
    </w:rPr>
  </w:style>
  <w:style w:type="paragraph" w:styleId="Heading1">
    <w:name w:val="heading 1"/>
    <w:basedOn w:val="ContactInfo"/>
    <w:next w:val="Normal"/>
    <w:link w:val="Heading1Char"/>
    <w:uiPriority w:val="9"/>
    <w:rsid w:val="00537ACB"/>
    <w:pPr>
      <w:outlineLvl w:val="0"/>
    </w:pPr>
    <w:rPr>
      <w:b/>
      <w:color w:val="044F44" w:themeColor="accent5"/>
      <w:sz w:val="32"/>
    </w:rPr>
  </w:style>
  <w:style w:type="paragraph" w:styleId="Heading2">
    <w:name w:val="heading 2"/>
    <w:basedOn w:val="Normal"/>
    <w:next w:val="Normal"/>
    <w:link w:val="Heading2Char"/>
    <w:uiPriority w:val="9"/>
    <w:rsid w:val="00537ACB"/>
    <w:pPr>
      <w:spacing w:before="200" w:after="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3780B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95B51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5B51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780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3780B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E0D"/>
    <w:rPr>
      <w:color w:val="auto"/>
    </w:rPr>
  </w:style>
  <w:style w:type="paragraph" w:styleId="Footer">
    <w:name w:val="footer"/>
    <w:basedOn w:val="Normal"/>
    <w:link w:val="FooterChar"/>
    <w:uiPriority w:val="99"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4E6504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254E0D"/>
    <w:rPr>
      <w:rFonts w:asciiTheme="majorHAnsi" w:hAnsiTheme="majorHAnsi"/>
      <w:color w:val="4E6504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033B32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B73664"/>
    <w:pPr>
      <w:spacing w:after="0"/>
    </w:pPr>
    <w:rPr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pPr>
      <w:spacing w:before="720" w:after="960"/>
    </w:pPr>
  </w:style>
  <w:style w:type="character" w:customStyle="1" w:styleId="DateChar">
    <w:name w:val="Date Char"/>
    <w:basedOn w:val="DefaultParagraphFont"/>
    <w:link w:val="Date"/>
    <w:uiPriority w:val="4"/>
    <w:rsid w:val="00752FC4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254E0D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254E0D"/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537ACB"/>
    <w:rPr>
      <w:b/>
      <w:color w:val="044F44" w:themeColor="accent5"/>
      <w:sz w:val="32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37ACB"/>
    <w:rPr>
      <w:b/>
      <w:color w:val="auto"/>
    </w:rPr>
  </w:style>
  <w:style w:type="table" w:styleId="TableGrid">
    <w:name w:val="Table Grid"/>
    <w:basedOn w:val="TableNormal"/>
    <w:uiPriority w:val="3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C3EA1F" w:themeColor="accent1" w:frame="1"/>
        <w:left w:val="single" w:sz="2" w:space="10" w:color="C3EA1F" w:themeColor="accent1" w:frame="1"/>
        <w:bottom w:val="single" w:sz="2" w:space="10" w:color="C3EA1F" w:themeColor="accent1" w:frame="1"/>
        <w:right w:val="single" w:sz="2" w:space="10" w:color="C3EA1F" w:themeColor="accent1" w:frame="1"/>
      </w:pBdr>
      <w:ind w:left="1152" w:right="1152"/>
    </w:pPr>
    <w:rPr>
      <w:rFonts w:eastAsiaTheme="minorEastAsia"/>
      <w:i/>
      <w:iCs/>
      <w:color w:val="95B51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2C3644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</w:rPr>
      <w:tblPr/>
      <w:tcPr>
        <w:shd w:val="clear" w:color="auto" w:fill="E7F6A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F6A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5B511" w:themeFill="accent1" w:themeFillShade="BF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</w:rPr>
      <w:tblPr/>
      <w:tcPr>
        <w:shd w:val="clear" w:color="auto" w:fill="E0FA8B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FA8B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49706" w:themeFill="accent2" w:themeFillShade="BF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</w:rPr>
      <w:tblPr/>
      <w:tcPr>
        <w:shd w:val="clear" w:color="auto" w:fill="86F3E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6F3E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C7A6A" w:themeFill="accent3" w:themeFillShade="BF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</w:rPr>
      <w:tblPr/>
      <w:tcPr>
        <w:shd w:val="clear" w:color="auto" w:fill="95F2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5F2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8F79" w:themeFill="accent4" w:themeFillShade="BF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</w:rPr>
      <w:tblPr/>
      <w:tcPr>
        <w:shd w:val="clear" w:color="auto" w:fill="5CF6D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CF6D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33B32" w:themeFill="accent5" w:themeFillShade="BF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</w:rPr>
      <w:tblPr/>
      <w:tcPr>
        <w:shd w:val="clear" w:color="auto" w:fill="9EACC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EACC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12832" w:themeFill="accent6" w:themeFillShade="BF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EE2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A206" w:themeFill="accent2" w:themeFillShade="CC"/>
      </w:tcPr>
    </w:tblStylePr>
    <w:tblStylePr w:type="lastRow">
      <w:rPr>
        <w:b/>
        <w:bCs/>
        <w:color w:val="7CA2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C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9982" w:themeFill="accent4" w:themeFillShade="CC"/>
      </w:tcPr>
    </w:tblStylePr>
    <w:tblStylePr w:type="lastRow">
      <w:rPr>
        <w:b/>
        <w:bCs/>
        <w:color w:val="1299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C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8371" w:themeFill="accent3" w:themeFillShade="CC"/>
      </w:tcPr>
    </w:tblStylePr>
    <w:tblStylePr w:type="lastRow">
      <w:rPr>
        <w:b/>
        <w:bCs/>
        <w:color w:val="0C837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DF7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2B36" w:themeFill="accent6" w:themeFillShade="CC"/>
      </w:tcPr>
    </w:tblStylePr>
    <w:tblStylePr w:type="lastRow">
      <w:rPr>
        <w:b/>
        <w:bCs/>
        <w:color w:val="232B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AE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33F36" w:themeFill="accent5" w:themeFillShade="CC"/>
      </w:tcPr>
    </w:tblStylePr>
    <w:tblStylePr w:type="lastRow">
      <w:rPr>
        <w:b/>
        <w:bCs/>
        <w:color w:val="033F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910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910D" w:themeColor="accent1" w:themeShade="99"/>
          <w:insideV w:val="nil"/>
        </w:tcBorders>
        <w:shd w:val="clear" w:color="auto" w:fill="78910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10D" w:themeFill="accent1" w:themeFillShade="99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1F48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EE2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790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7904" w:themeColor="accent2" w:themeShade="99"/>
          <w:insideV w:val="nil"/>
        </w:tcBorders>
        <w:shd w:val="clear" w:color="auto" w:fill="5D790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7904" w:themeFill="accent2" w:themeFillShade="99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D8F96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C0A3" w:themeColor="accent4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C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9625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96255" w:themeColor="accent3" w:themeShade="99"/>
          <w:insideV w:val="nil"/>
        </w:tcBorders>
        <w:shd w:val="clear" w:color="auto" w:fill="09625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6255" w:themeFill="accent3" w:themeFillShade="99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0A48E" w:themeColor="accent3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C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736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7361" w:themeColor="accent4" w:themeShade="99"/>
          <w:insideV w:val="nil"/>
        </w:tcBorders>
        <w:shd w:val="clear" w:color="auto" w:fill="0D736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7361" w:themeFill="accent4" w:themeFillShade="99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7BEFD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C3644" w:themeColor="accent6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DF7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22F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22F28" w:themeColor="accent5" w:themeShade="99"/>
          <w:insideV w:val="nil"/>
        </w:tcBorders>
        <w:shd w:val="clear" w:color="auto" w:fill="022F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22F28" w:themeFill="accent5" w:themeFillShade="99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34F4D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44F44" w:themeColor="accent5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A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20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2028" w:themeColor="accent6" w:themeShade="99"/>
          <w:insideV w:val="nil"/>
        </w:tcBorders>
        <w:shd w:val="clear" w:color="auto" w:fill="1A20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2028" w:themeFill="accent6" w:themeFillShade="99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8698B1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780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B51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B51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4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97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970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851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C7A6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7A6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F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F7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F79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27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3B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3B32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61A2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12832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2832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4E6504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7F6A5" w:themeColor="accent1" w:themeTint="66"/>
        <w:left w:val="single" w:sz="4" w:space="0" w:color="E7F6A5" w:themeColor="accent1" w:themeTint="66"/>
        <w:bottom w:val="single" w:sz="4" w:space="0" w:color="E7F6A5" w:themeColor="accent1" w:themeTint="66"/>
        <w:right w:val="single" w:sz="4" w:space="0" w:color="E7F6A5" w:themeColor="accent1" w:themeTint="66"/>
        <w:insideH w:val="single" w:sz="4" w:space="0" w:color="E7F6A5" w:themeColor="accent1" w:themeTint="66"/>
        <w:insideV w:val="single" w:sz="4" w:space="0" w:color="E7F6A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0FA8B" w:themeColor="accent2" w:themeTint="66"/>
        <w:left w:val="single" w:sz="4" w:space="0" w:color="E0FA8B" w:themeColor="accent2" w:themeTint="66"/>
        <w:bottom w:val="single" w:sz="4" w:space="0" w:color="E0FA8B" w:themeColor="accent2" w:themeTint="66"/>
        <w:right w:val="single" w:sz="4" w:space="0" w:color="E0FA8B" w:themeColor="accent2" w:themeTint="66"/>
        <w:insideH w:val="single" w:sz="4" w:space="0" w:color="E0FA8B" w:themeColor="accent2" w:themeTint="66"/>
        <w:insideV w:val="single" w:sz="4" w:space="0" w:color="E0FA8B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6F3E3" w:themeColor="accent3" w:themeTint="66"/>
        <w:left w:val="single" w:sz="4" w:space="0" w:color="86F3E3" w:themeColor="accent3" w:themeTint="66"/>
        <w:bottom w:val="single" w:sz="4" w:space="0" w:color="86F3E3" w:themeColor="accent3" w:themeTint="66"/>
        <w:right w:val="single" w:sz="4" w:space="0" w:color="86F3E3" w:themeColor="accent3" w:themeTint="66"/>
        <w:insideH w:val="single" w:sz="4" w:space="0" w:color="86F3E3" w:themeColor="accent3" w:themeTint="66"/>
        <w:insideV w:val="single" w:sz="4" w:space="0" w:color="86F3E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5F2E2" w:themeColor="accent4" w:themeTint="66"/>
        <w:left w:val="single" w:sz="4" w:space="0" w:color="95F2E2" w:themeColor="accent4" w:themeTint="66"/>
        <w:bottom w:val="single" w:sz="4" w:space="0" w:color="95F2E2" w:themeColor="accent4" w:themeTint="66"/>
        <w:right w:val="single" w:sz="4" w:space="0" w:color="95F2E2" w:themeColor="accent4" w:themeTint="66"/>
        <w:insideH w:val="single" w:sz="4" w:space="0" w:color="95F2E2" w:themeColor="accent4" w:themeTint="66"/>
        <w:insideV w:val="single" w:sz="4" w:space="0" w:color="95F2E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F6DF" w:themeColor="accent5" w:themeTint="66"/>
        <w:left w:val="single" w:sz="4" w:space="0" w:color="5CF6DF" w:themeColor="accent5" w:themeTint="66"/>
        <w:bottom w:val="single" w:sz="4" w:space="0" w:color="5CF6DF" w:themeColor="accent5" w:themeTint="66"/>
        <w:right w:val="single" w:sz="4" w:space="0" w:color="5CF6DF" w:themeColor="accent5" w:themeTint="66"/>
        <w:insideH w:val="single" w:sz="4" w:space="0" w:color="5CF6DF" w:themeColor="accent5" w:themeTint="66"/>
        <w:insideV w:val="single" w:sz="4" w:space="0" w:color="5CF6D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EACC0" w:themeColor="accent6" w:themeTint="66"/>
        <w:left w:val="single" w:sz="4" w:space="0" w:color="9EACC0" w:themeColor="accent6" w:themeTint="66"/>
        <w:bottom w:val="single" w:sz="4" w:space="0" w:color="9EACC0" w:themeColor="accent6" w:themeTint="66"/>
        <w:right w:val="single" w:sz="4" w:space="0" w:color="9EACC0" w:themeColor="accent6" w:themeTint="66"/>
        <w:insideH w:val="single" w:sz="4" w:space="0" w:color="9EACC0" w:themeColor="accent6" w:themeTint="66"/>
        <w:insideV w:val="single" w:sz="4" w:space="0" w:color="9EACC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BF278" w:themeColor="accent1" w:themeTint="99"/>
        <w:bottom w:val="single" w:sz="2" w:space="0" w:color="DBF278" w:themeColor="accent1" w:themeTint="99"/>
        <w:insideH w:val="single" w:sz="2" w:space="0" w:color="DBF278" w:themeColor="accent1" w:themeTint="99"/>
        <w:insideV w:val="single" w:sz="2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BF27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BF27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D0F852" w:themeColor="accent2" w:themeTint="99"/>
        <w:bottom w:val="single" w:sz="2" w:space="0" w:color="D0F852" w:themeColor="accent2" w:themeTint="99"/>
        <w:insideH w:val="single" w:sz="2" w:space="0" w:color="D0F852" w:themeColor="accent2" w:themeTint="99"/>
        <w:insideV w:val="single" w:sz="2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F85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F85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4AEDD5" w:themeColor="accent3" w:themeTint="99"/>
        <w:bottom w:val="single" w:sz="2" w:space="0" w:color="4AEDD5" w:themeColor="accent3" w:themeTint="99"/>
        <w:insideH w:val="single" w:sz="2" w:space="0" w:color="4AEDD5" w:themeColor="accent3" w:themeTint="99"/>
        <w:insideV w:val="single" w:sz="2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AEDD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AEDD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0ECD4" w:themeColor="accent4" w:themeTint="99"/>
        <w:bottom w:val="single" w:sz="2" w:space="0" w:color="60ECD4" w:themeColor="accent4" w:themeTint="99"/>
        <w:insideH w:val="single" w:sz="2" w:space="0" w:color="60ECD4" w:themeColor="accent4" w:themeTint="99"/>
        <w:insideV w:val="single" w:sz="2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0ECD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0ECD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0CF1CF" w:themeColor="accent5" w:themeTint="99"/>
        <w:bottom w:val="single" w:sz="2" w:space="0" w:color="0CF1CF" w:themeColor="accent5" w:themeTint="99"/>
        <w:insideH w:val="single" w:sz="2" w:space="0" w:color="0CF1CF" w:themeColor="accent5" w:themeTint="99"/>
        <w:insideV w:val="single" w:sz="2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F1C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F1C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D83A1" w:themeColor="accent6" w:themeTint="99"/>
        <w:bottom w:val="single" w:sz="2" w:space="0" w:color="6D83A1" w:themeColor="accent6" w:themeTint="99"/>
        <w:insideH w:val="single" w:sz="2" w:space="0" w:color="6D83A1" w:themeColor="accent6" w:themeTint="99"/>
        <w:insideV w:val="single" w:sz="2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83A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83A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AD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3EA1F" w:themeFill="accent1"/>
      </w:tcPr>
    </w:tblStylePr>
    <w:tblStylePr w:type="band1Vert">
      <w:tblPr/>
      <w:tcPr>
        <w:shd w:val="clear" w:color="auto" w:fill="E7F6A5" w:themeFill="accent1" w:themeFillTint="66"/>
      </w:tcPr>
    </w:tblStylePr>
    <w:tblStylePr w:type="band1Horz">
      <w:tblPr/>
      <w:tcPr>
        <w:shd w:val="clear" w:color="auto" w:fill="E7F6A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CC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CB08" w:themeFill="accent2"/>
      </w:tcPr>
    </w:tblStylePr>
    <w:tblStylePr w:type="band1Vert">
      <w:tblPr/>
      <w:tcPr>
        <w:shd w:val="clear" w:color="auto" w:fill="E0FA8B" w:themeFill="accent2" w:themeFillTint="66"/>
      </w:tcPr>
    </w:tblStylePr>
    <w:tblStylePr w:type="band1Horz">
      <w:tblPr/>
      <w:tcPr>
        <w:shd w:val="clear" w:color="auto" w:fill="E0FA8B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F9F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A48E" w:themeFill="accent3"/>
      </w:tcPr>
    </w:tblStylePr>
    <w:tblStylePr w:type="band1Vert">
      <w:tblPr/>
      <w:tcPr>
        <w:shd w:val="clear" w:color="auto" w:fill="86F3E3" w:themeFill="accent3" w:themeFillTint="66"/>
      </w:tcPr>
    </w:tblStylePr>
    <w:tblStylePr w:type="band1Horz">
      <w:tblPr/>
      <w:tcPr>
        <w:shd w:val="clear" w:color="auto" w:fill="86F3E3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AF8F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C0A3" w:themeFill="accent4"/>
      </w:tcPr>
    </w:tblStylePr>
    <w:tblStylePr w:type="band1Vert">
      <w:tblPr/>
      <w:tcPr>
        <w:shd w:val="clear" w:color="auto" w:fill="95F2E2" w:themeFill="accent4" w:themeFillTint="66"/>
      </w:tcPr>
    </w:tblStylePr>
    <w:tblStylePr w:type="band1Horz">
      <w:tblPr/>
      <w:tcPr>
        <w:shd w:val="clear" w:color="auto" w:fill="95F2E2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B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44F44" w:themeFill="accent5"/>
      </w:tcPr>
    </w:tblStylePr>
    <w:tblStylePr w:type="band1Vert">
      <w:tblPr/>
      <w:tcPr>
        <w:shd w:val="clear" w:color="auto" w:fill="5CF6DF" w:themeFill="accent5" w:themeFillTint="66"/>
      </w:tcPr>
    </w:tblStylePr>
    <w:tblStylePr w:type="band1Horz">
      <w:tblPr/>
      <w:tcPr>
        <w:shd w:val="clear" w:color="auto" w:fill="5CF6D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D5D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C3644" w:themeFill="accent6"/>
      </w:tcPr>
    </w:tblStylePr>
    <w:tblStylePr w:type="band1Vert">
      <w:tblPr/>
      <w:tcPr>
        <w:shd w:val="clear" w:color="auto" w:fill="9EACC0" w:themeFill="accent6" w:themeFillTint="66"/>
      </w:tcPr>
    </w:tblStylePr>
    <w:tblStylePr w:type="band1Horz">
      <w:tblPr/>
      <w:tcPr>
        <w:shd w:val="clear" w:color="auto" w:fill="9EACC0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  <w:insideV w:val="single" w:sz="4" w:space="0" w:color="DBF27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bottom w:val="single" w:sz="4" w:space="0" w:color="DBF278" w:themeColor="accent1" w:themeTint="99"/>
        </w:tcBorders>
      </w:tcPr>
    </w:tblStylePr>
    <w:tblStylePr w:type="nwCell">
      <w:tblPr/>
      <w:tcPr>
        <w:tcBorders>
          <w:bottom w:val="single" w:sz="4" w:space="0" w:color="DBF278" w:themeColor="accent1" w:themeTint="99"/>
        </w:tcBorders>
      </w:tcPr>
    </w:tblStylePr>
    <w:tblStylePr w:type="seCell">
      <w:tblPr/>
      <w:tcPr>
        <w:tcBorders>
          <w:top w:val="single" w:sz="4" w:space="0" w:color="DBF278" w:themeColor="accent1" w:themeTint="99"/>
        </w:tcBorders>
      </w:tcPr>
    </w:tblStylePr>
    <w:tblStylePr w:type="swCell">
      <w:tblPr/>
      <w:tcPr>
        <w:tcBorders>
          <w:top w:val="single" w:sz="4" w:space="0" w:color="DBF278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  <w:insideV w:val="single" w:sz="4" w:space="0" w:color="D0F852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bottom w:val="single" w:sz="4" w:space="0" w:color="D0F852" w:themeColor="accent2" w:themeTint="99"/>
        </w:tcBorders>
      </w:tcPr>
    </w:tblStylePr>
    <w:tblStylePr w:type="nwCell">
      <w:tblPr/>
      <w:tcPr>
        <w:tcBorders>
          <w:bottom w:val="single" w:sz="4" w:space="0" w:color="D0F852" w:themeColor="accent2" w:themeTint="99"/>
        </w:tcBorders>
      </w:tcPr>
    </w:tblStylePr>
    <w:tblStylePr w:type="seCell">
      <w:tblPr/>
      <w:tcPr>
        <w:tcBorders>
          <w:top w:val="single" w:sz="4" w:space="0" w:color="D0F852" w:themeColor="accent2" w:themeTint="99"/>
        </w:tcBorders>
      </w:tcPr>
    </w:tblStylePr>
    <w:tblStylePr w:type="swCell">
      <w:tblPr/>
      <w:tcPr>
        <w:tcBorders>
          <w:top w:val="single" w:sz="4" w:space="0" w:color="D0F852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  <w:insideV w:val="single" w:sz="4" w:space="0" w:color="4AEDD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bottom w:val="single" w:sz="4" w:space="0" w:color="4AEDD5" w:themeColor="accent3" w:themeTint="99"/>
        </w:tcBorders>
      </w:tcPr>
    </w:tblStylePr>
    <w:tblStylePr w:type="nwCell">
      <w:tblPr/>
      <w:tcPr>
        <w:tcBorders>
          <w:bottom w:val="single" w:sz="4" w:space="0" w:color="4AEDD5" w:themeColor="accent3" w:themeTint="99"/>
        </w:tcBorders>
      </w:tcPr>
    </w:tblStylePr>
    <w:tblStylePr w:type="seCell">
      <w:tblPr/>
      <w:tcPr>
        <w:tcBorders>
          <w:top w:val="single" w:sz="4" w:space="0" w:color="4AEDD5" w:themeColor="accent3" w:themeTint="99"/>
        </w:tcBorders>
      </w:tcPr>
    </w:tblStylePr>
    <w:tblStylePr w:type="swCell">
      <w:tblPr/>
      <w:tcPr>
        <w:tcBorders>
          <w:top w:val="single" w:sz="4" w:space="0" w:color="4AEDD5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  <w:insideV w:val="single" w:sz="4" w:space="0" w:color="60ECD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bottom w:val="single" w:sz="4" w:space="0" w:color="60ECD4" w:themeColor="accent4" w:themeTint="99"/>
        </w:tcBorders>
      </w:tcPr>
    </w:tblStylePr>
    <w:tblStylePr w:type="nwCell">
      <w:tblPr/>
      <w:tcPr>
        <w:tcBorders>
          <w:bottom w:val="single" w:sz="4" w:space="0" w:color="60ECD4" w:themeColor="accent4" w:themeTint="99"/>
        </w:tcBorders>
      </w:tcPr>
    </w:tblStylePr>
    <w:tblStylePr w:type="seCell">
      <w:tblPr/>
      <w:tcPr>
        <w:tcBorders>
          <w:top w:val="single" w:sz="4" w:space="0" w:color="60ECD4" w:themeColor="accent4" w:themeTint="99"/>
        </w:tcBorders>
      </w:tcPr>
    </w:tblStylePr>
    <w:tblStylePr w:type="swCell">
      <w:tblPr/>
      <w:tcPr>
        <w:tcBorders>
          <w:top w:val="single" w:sz="4" w:space="0" w:color="60ECD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  <w:insideV w:val="single" w:sz="4" w:space="0" w:color="0CF1C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bottom w:val="single" w:sz="4" w:space="0" w:color="0CF1CF" w:themeColor="accent5" w:themeTint="99"/>
        </w:tcBorders>
      </w:tcPr>
    </w:tblStylePr>
    <w:tblStylePr w:type="nwCell">
      <w:tblPr/>
      <w:tcPr>
        <w:tcBorders>
          <w:bottom w:val="single" w:sz="4" w:space="0" w:color="0CF1CF" w:themeColor="accent5" w:themeTint="99"/>
        </w:tcBorders>
      </w:tcPr>
    </w:tblStylePr>
    <w:tblStylePr w:type="seCell">
      <w:tblPr/>
      <w:tcPr>
        <w:tcBorders>
          <w:top w:val="single" w:sz="4" w:space="0" w:color="0CF1CF" w:themeColor="accent5" w:themeTint="99"/>
        </w:tcBorders>
      </w:tcPr>
    </w:tblStylePr>
    <w:tblStylePr w:type="swCell">
      <w:tblPr/>
      <w:tcPr>
        <w:tcBorders>
          <w:top w:val="single" w:sz="4" w:space="0" w:color="0CF1C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  <w:insideV w:val="single" w:sz="4" w:space="0" w:color="6D83A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bottom w:val="single" w:sz="4" w:space="0" w:color="6D83A1" w:themeColor="accent6" w:themeTint="99"/>
        </w:tcBorders>
      </w:tcPr>
    </w:tblStylePr>
    <w:tblStylePr w:type="nwCell">
      <w:tblPr/>
      <w:tcPr>
        <w:tcBorders>
          <w:bottom w:val="single" w:sz="4" w:space="0" w:color="6D83A1" w:themeColor="accent6" w:themeTint="99"/>
        </w:tcBorders>
      </w:tcPr>
    </w:tblStylePr>
    <w:tblStylePr w:type="seCell">
      <w:tblPr/>
      <w:tcPr>
        <w:tcBorders>
          <w:top w:val="single" w:sz="4" w:space="0" w:color="6D83A1" w:themeColor="accent6" w:themeTint="99"/>
        </w:tcBorders>
      </w:tcPr>
    </w:tblStylePr>
    <w:tblStylePr w:type="swCell">
      <w:tblPr/>
      <w:tcPr>
        <w:tcBorders>
          <w:top w:val="single" w:sz="4" w:space="0" w:color="6D83A1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95B511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63780B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unhideWhenUsed/>
    <w:rsid w:val="000F51EC"/>
    <w:rPr>
      <w:color w:val="0B6051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95B511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C3EA1F" w:themeColor="accent1"/>
        <w:bottom w:val="single" w:sz="4" w:space="10" w:color="C3EA1F" w:themeColor="accent1"/>
      </w:pBdr>
      <w:spacing w:before="360" w:after="360"/>
      <w:ind w:left="864" w:right="864"/>
      <w:jc w:val="center"/>
    </w:pPr>
    <w:rPr>
      <w:i/>
      <w:iCs/>
      <w:color w:val="95B51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95B511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95B511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1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H w:val="nil"/>
          <w:insideV w:val="single" w:sz="8" w:space="0" w:color="C3EA1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  <w:shd w:val="clear" w:color="auto" w:fill="F0F9C7" w:themeFill="accent1" w:themeFillTint="3F"/>
      </w:tcPr>
    </w:tblStylePr>
    <w:tblStylePr w:type="band2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  <w:insideV w:val="single" w:sz="8" w:space="0" w:color="C3EA1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1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H w:val="nil"/>
          <w:insideV w:val="single" w:sz="8" w:space="0" w:color="9DCB0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  <w:shd w:val="clear" w:color="auto" w:fill="EBFCB7" w:themeFill="accent2" w:themeFillTint="3F"/>
      </w:tcPr>
    </w:tblStylePr>
    <w:tblStylePr w:type="band2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  <w:insideV w:val="single" w:sz="8" w:space="0" w:color="9DCB0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1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H w:val="nil"/>
          <w:insideV w:val="single" w:sz="8" w:space="0" w:color="10A48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  <w:shd w:val="clear" w:color="auto" w:fill="B4F7ED" w:themeFill="accent3" w:themeFillTint="3F"/>
      </w:tcPr>
    </w:tblStylePr>
    <w:tblStylePr w:type="band2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  <w:insideV w:val="single" w:sz="8" w:space="0" w:color="10A48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1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H w:val="nil"/>
          <w:insideV w:val="single" w:sz="8" w:space="0" w:color="17C0A3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  <w:shd w:val="clear" w:color="auto" w:fill="BDF7ED" w:themeFill="accent4" w:themeFillTint="3F"/>
      </w:tcPr>
    </w:tblStylePr>
    <w:tblStylePr w:type="band2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  <w:insideV w:val="single" w:sz="8" w:space="0" w:color="17C0A3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1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H w:val="nil"/>
          <w:insideV w:val="single" w:sz="8" w:space="0" w:color="044F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  <w:shd w:val="clear" w:color="auto" w:fill="9AFAEB" w:themeFill="accent5" w:themeFillTint="3F"/>
      </w:tcPr>
    </w:tblStylePr>
    <w:tblStylePr w:type="band2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  <w:insideV w:val="single" w:sz="8" w:space="0" w:color="044F4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1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H w:val="nil"/>
          <w:insideV w:val="single" w:sz="8" w:space="0" w:color="2C36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  <w:shd w:val="clear" w:color="auto" w:fill="C3CCD8" w:themeFill="accent6" w:themeFillTint="3F"/>
      </w:tcPr>
    </w:tblStylePr>
    <w:tblStylePr w:type="band2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  <w:insideV w:val="single" w:sz="8" w:space="0" w:color="2C3644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  <w:tblStylePr w:type="band1Horz">
      <w:tblPr/>
      <w:tcPr>
        <w:tcBorders>
          <w:top w:val="single" w:sz="8" w:space="0" w:color="C3EA1F" w:themeColor="accent1"/>
          <w:left w:val="single" w:sz="8" w:space="0" w:color="C3EA1F" w:themeColor="accent1"/>
          <w:bottom w:val="single" w:sz="8" w:space="0" w:color="C3EA1F" w:themeColor="accent1"/>
          <w:right w:val="single" w:sz="8" w:space="0" w:color="C3EA1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  <w:tblStylePr w:type="band1Horz">
      <w:tblPr/>
      <w:tcPr>
        <w:tcBorders>
          <w:top w:val="single" w:sz="8" w:space="0" w:color="9DCB08" w:themeColor="accent2"/>
          <w:left w:val="single" w:sz="8" w:space="0" w:color="9DCB08" w:themeColor="accent2"/>
          <w:bottom w:val="single" w:sz="8" w:space="0" w:color="9DCB08" w:themeColor="accent2"/>
          <w:right w:val="single" w:sz="8" w:space="0" w:color="9DCB0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  <w:tblStylePr w:type="band1Horz">
      <w:tblPr/>
      <w:tcPr>
        <w:tcBorders>
          <w:top w:val="single" w:sz="8" w:space="0" w:color="10A48E" w:themeColor="accent3"/>
          <w:left w:val="single" w:sz="8" w:space="0" w:color="10A48E" w:themeColor="accent3"/>
          <w:bottom w:val="single" w:sz="8" w:space="0" w:color="10A48E" w:themeColor="accent3"/>
          <w:right w:val="single" w:sz="8" w:space="0" w:color="10A48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  <w:tblStylePr w:type="band1Horz">
      <w:tblPr/>
      <w:tcPr>
        <w:tcBorders>
          <w:top w:val="single" w:sz="8" w:space="0" w:color="17C0A3" w:themeColor="accent4"/>
          <w:left w:val="single" w:sz="8" w:space="0" w:color="17C0A3" w:themeColor="accent4"/>
          <w:bottom w:val="single" w:sz="8" w:space="0" w:color="17C0A3" w:themeColor="accent4"/>
          <w:right w:val="single" w:sz="8" w:space="0" w:color="17C0A3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  <w:tblStylePr w:type="band1Horz">
      <w:tblPr/>
      <w:tcPr>
        <w:tcBorders>
          <w:top w:val="single" w:sz="8" w:space="0" w:color="044F44" w:themeColor="accent5"/>
          <w:left w:val="single" w:sz="8" w:space="0" w:color="044F44" w:themeColor="accent5"/>
          <w:bottom w:val="single" w:sz="8" w:space="0" w:color="044F44" w:themeColor="accent5"/>
          <w:right w:val="single" w:sz="8" w:space="0" w:color="044F4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  <w:tblStylePr w:type="band1Horz">
      <w:tblPr/>
      <w:tcPr>
        <w:tcBorders>
          <w:top w:val="single" w:sz="8" w:space="0" w:color="2C3644" w:themeColor="accent6"/>
          <w:left w:val="single" w:sz="8" w:space="0" w:color="2C3644" w:themeColor="accent6"/>
          <w:bottom w:val="single" w:sz="8" w:space="0" w:color="2C3644" w:themeColor="accent6"/>
          <w:right w:val="single" w:sz="8" w:space="0" w:color="2C3644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EA1F" w:themeColor="accent1"/>
          <w:left w:val="nil"/>
          <w:bottom w:val="single" w:sz="8" w:space="0" w:color="C3EA1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CB08" w:themeColor="accent2"/>
          <w:left w:val="nil"/>
          <w:bottom w:val="single" w:sz="8" w:space="0" w:color="9DCB0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A48E" w:themeColor="accent3"/>
          <w:left w:val="nil"/>
          <w:bottom w:val="single" w:sz="8" w:space="0" w:color="10A48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C0A3" w:themeColor="accent4"/>
          <w:left w:val="nil"/>
          <w:bottom w:val="single" w:sz="8" w:space="0" w:color="17C0A3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44F44" w:themeColor="accent5"/>
          <w:left w:val="nil"/>
          <w:bottom w:val="single" w:sz="8" w:space="0" w:color="044F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C3644" w:themeColor="accent6"/>
          <w:left w:val="nil"/>
          <w:bottom w:val="single" w:sz="8" w:space="0" w:color="2C36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BF27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F85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AEDD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0ECD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F1C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83A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bottom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bottom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bottom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bottom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bottom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bottom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EA1F" w:themeColor="accent1"/>
        <w:left w:val="single" w:sz="4" w:space="0" w:color="C3EA1F" w:themeColor="accent1"/>
        <w:bottom w:val="single" w:sz="4" w:space="0" w:color="C3EA1F" w:themeColor="accent1"/>
        <w:right w:val="single" w:sz="4" w:space="0" w:color="C3EA1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3EA1F" w:themeColor="accent1"/>
          <w:right w:val="single" w:sz="4" w:space="0" w:color="C3EA1F" w:themeColor="accent1"/>
        </w:tcBorders>
      </w:tcPr>
    </w:tblStylePr>
    <w:tblStylePr w:type="band1Horz">
      <w:tblPr/>
      <w:tcPr>
        <w:tcBorders>
          <w:top w:val="single" w:sz="4" w:space="0" w:color="C3EA1F" w:themeColor="accent1"/>
          <w:bottom w:val="single" w:sz="4" w:space="0" w:color="C3EA1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3EA1F" w:themeColor="accent1"/>
          <w:left w:val="nil"/>
        </w:tcBorders>
      </w:tcPr>
    </w:tblStylePr>
    <w:tblStylePr w:type="swCell">
      <w:tblPr/>
      <w:tcPr>
        <w:tcBorders>
          <w:top w:val="double" w:sz="4" w:space="0" w:color="C3EA1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DCB08" w:themeColor="accent2"/>
        <w:left w:val="single" w:sz="4" w:space="0" w:color="9DCB08" w:themeColor="accent2"/>
        <w:bottom w:val="single" w:sz="4" w:space="0" w:color="9DCB08" w:themeColor="accent2"/>
        <w:right w:val="single" w:sz="4" w:space="0" w:color="9DCB0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CB08" w:themeColor="accent2"/>
          <w:right w:val="single" w:sz="4" w:space="0" w:color="9DCB08" w:themeColor="accent2"/>
        </w:tcBorders>
      </w:tcPr>
    </w:tblStylePr>
    <w:tblStylePr w:type="band1Horz">
      <w:tblPr/>
      <w:tcPr>
        <w:tcBorders>
          <w:top w:val="single" w:sz="4" w:space="0" w:color="9DCB08" w:themeColor="accent2"/>
          <w:bottom w:val="single" w:sz="4" w:space="0" w:color="9DCB0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CB08" w:themeColor="accent2"/>
          <w:left w:val="nil"/>
        </w:tcBorders>
      </w:tcPr>
    </w:tblStylePr>
    <w:tblStylePr w:type="swCell">
      <w:tblPr/>
      <w:tcPr>
        <w:tcBorders>
          <w:top w:val="double" w:sz="4" w:space="0" w:color="9DCB08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0A48E" w:themeColor="accent3"/>
        <w:left w:val="single" w:sz="4" w:space="0" w:color="10A48E" w:themeColor="accent3"/>
        <w:bottom w:val="single" w:sz="4" w:space="0" w:color="10A48E" w:themeColor="accent3"/>
        <w:right w:val="single" w:sz="4" w:space="0" w:color="10A48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0A48E" w:themeColor="accent3"/>
          <w:right w:val="single" w:sz="4" w:space="0" w:color="10A48E" w:themeColor="accent3"/>
        </w:tcBorders>
      </w:tcPr>
    </w:tblStylePr>
    <w:tblStylePr w:type="band1Horz">
      <w:tblPr/>
      <w:tcPr>
        <w:tcBorders>
          <w:top w:val="single" w:sz="4" w:space="0" w:color="10A48E" w:themeColor="accent3"/>
          <w:bottom w:val="single" w:sz="4" w:space="0" w:color="10A48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0A48E" w:themeColor="accent3"/>
          <w:left w:val="nil"/>
        </w:tcBorders>
      </w:tcPr>
    </w:tblStylePr>
    <w:tblStylePr w:type="swCell">
      <w:tblPr/>
      <w:tcPr>
        <w:tcBorders>
          <w:top w:val="double" w:sz="4" w:space="0" w:color="10A48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17C0A3" w:themeColor="accent4"/>
        <w:left w:val="single" w:sz="4" w:space="0" w:color="17C0A3" w:themeColor="accent4"/>
        <w:bottom w:val="single" w:sz="4" w:space="0" w:color="17C0A3" w:themeColor="accent4"/>
        <w:right w:val="single" w:sz="4" w:space="0" w:color="17C0A3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C0A3" w:themeColor="accent4"/>
          <w:right w:val="single" w:sz="4" w:space="0" w:color="17C0A3" w:themeColor="accent4"/>
        </w:tcBorders>
      </w:tcPr>
    </w:tblStylePr>
    <w:tblStylePr w:type="band1Horz">
      <w:tblPr/>
      <w:tcPr>
        <w:tcBorders>
          <w:top w:val="single" w:sz="4" w:space="0" w:color="17C0A3" w:themeColor="accent4"/>
          <w:bottom w:val="single" w:sz="4" w:space="0" w:color="17C0A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C0A3" w:themeColor="accent4"/>
          <w:left w:val="nil"/>
        </w:tcBorders>
      </w:tcPr>
    </w:tblStylePr>
    <w:tblStylePr w:type="swCell">
      <w:tblPr/>
      <w:tcPr>
        <w:tcBorders>
          <w:top w:val="double" w:sz="4" w:space="0" w:color="17C0A3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44F44" w:themeColor="accent5"/>
        <w:left w:val="single" w:sz="4" w:space="0" w:color="044F44" w:themeColor="accent5"/>
        <w:bottom w:val="single" w:sz="4" w:space="0" w:color="044F44" w:themeColor="accent5"/>
        <w:right w:val="single" w:sz="4" w:space="0" w:color="044F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44F44" w:themeColor="accent5"/>
          <w:right w:val="single" w:sz="4" w:space="0" w:color="044F44" w:themeColor="accent5"/>
        </w:tcBorders>
      </w:tcPr>
    </w:tblStylePr>
    <w:tblStylePr w:type="band1Horz">
      <w:tblPr/>
      <w:tcPr>
        <w:tcBorders>
          <w:top w:val="single" w:sz="4" w:space="0" w:color="044F44" w:themeColor="accent5"/>
          <w:bottom w:val="single" w:sz="4" w:space="0" w:color="044F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44F44" w:themeColor="accent5"/>
          <w:left w:val="nil"/>
        </w:tcBorders>
      </w:tcPr>
    </w:tblStylePr>
    <w:tblStylePr w:type="swCell">
      <w:tblPr/>
      <w:tcPr>
        <w:tcBorders>
          <w:top w:val="double" w:sz="4" w:space="0" w:color="044F4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2C3644" w:themeColor="accent6"/>
        <w:left w:val="single" w:sz="4" w:space="0" w:color="2C3644" w:themeColor="accent6"/>
        <w:bottom w:val="single" w:sz="4" w:space="0" w:color="2C3644" w:themeColor="accent6"/>
        <w:right w:val="single" w:sz="4" w:space="0" w:color="2C36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C3644" w:themeColor="accent6"/>
          <w:right w:val="single" w:sz="4" w:space="0" w:color="2C3644" w:themeColor="accent6"/>
        </w:tcBorders>
      </w:tcPr>
    </w:tblStylePr>
    <w:tblStylePr w:type="band1Horz">
      <w:tblPr/>
      <w:tcPr>
        <w:tcBorders>
          <w:top w:val="single" w:sz="4" w:space="0" w:color="2C3644" w:themeColor="accent6"/>
          <w:bottom w:val="single" w:sz="4" w:space="0" w:color="2C36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C3644" w:themeColor="accent6"/>
          <w:left w:val="nil"/>
        </w:tcBorders>
      </w:tcPr>
    </w:tblStylePr>
    <w:tblStylePr w:type="swCell">
      <w:tblPr/>
      <w:tcPr>
        <w:tcBorders>
          <w:top w:val="double" w:sz="4" w:space="0" w:color="2C3644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BF278" w:themeColor="accent1" w:themeTint="99"/>
        <w:left w:val="single" w:sz="4" w:space="0" w:color="DBF278" w:themeColor="accent1" w:themeTint="99"/>
        <w:bottom w:val="single" w:sz="4" w:space="0" w:color="DBF278" w:themeColor="accent1" w:themeTint="99"/>
        <w:right w:val="single" w:sz="4" w:space="0" w:color="DBF278" w:themeColor="accent1" w:themeTint="99"/>
        <w:insideH w:val="single" w:sz="4" w:space="0" w:color="DBF27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EA1F" w:themeColor="accent1"/>
          <w:left w:val="single" w:sz="4" w:space="0" w:color="C3EA1F" w:themeColor="accent1"/>
          <w:bottom w:val="single" w:sz="4" w:space="0" w:color="C3EA1F" w:themeColor="accent1"/>
          <w:right w:val="single" w:sz="4" w:space="0" w:color="C3EA1F" w:themeColor="accent1"/>
          <w:insideH w:val="nil"/>
        </w:tcBorders>
        <w:shd w:val="clear" w:color="auto" w:fill="C3EA1F" w:themeFill="accent1"/>
      </w:tcPr>
    </w:tblStylePr>
    <w:tblStylePr w:type="lastRow">
      <w:rPr>
        <w:b/>
        <w:bCs/>
      </w:rPr>
      <w:tblPr/>
      <w:tcPr>
        <w:tcBorders>
          <w:top w:val="double" w:sz="4" w:space="0" w:color="DBF27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0F852" w:themeColor="accent2" w:themeTint="99"/>
        <w:left w:val="single" w:sz="4" w:space="0" w:color="D0F852" w:themeColor="accent2" w:themeTint="99"/>
        <w:bottom w:val="single" w:sz="4" w:space="0" w:color="D0F852" w:themeColor="accent2" w:themeTint="99"/>
        <w:right w:val="single" w:sz="4" w:space="0" w:color="D0F852" w:themeColor="accent2" w:themeTint="99"/>
        <w:insideH w:val="single" w:sz="4" w:space="0" w:color="D0F852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CB08" w:themeColor="accent2"/>
          <w:left w:val="single" w:sz="4" w:space="0" w:color="9DCB08" w:themeColor="accent2"/>
          <w:bottom w:val="single" w:sz="4" w:space="0" w:color="9DCB08" w:themeColor="accent2"/>
          <w:right w:val="single" w:sz="4" w:space="0" w:color="9DCB08" w:themeColor="accent2"/>
          <w:insideH w:val="nil"/>
        </w:tcBorders>
        <w:shd w:val="clear" w:color="auto" w:fill="9DCB08" w:themeFill="accent2"/>
      </w:tcPr>
    </w:tblStylePr>
    <w:tblStylePr w:type="lastRow">
      <w:rPr>
        <w:b/>
        <w:bCs/>
      </w:rPr>
      <w:tblPr/>
      <w:tcPr>
        <w:tcBorders>
          <w:top w:val="double" w:sz="4" w:space="0" w:color="D0F85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AEDD5" w:themeColor="accent3" w:themeTint="99"/>
        <w:left w:val="single" w:sz="4" w:space="0" w:color="4AEDD5" w:themeColor="accent3" w:themeTint="99"/>
        <w:bottom w:val="single" w:sz="4" w:space="0" w:color="4AEDD5" w:themeColor="accent3" w:themeTint="99"/>
        <w:right w:val="single" w:sz="4" w:space="0" w:color="4AEDD5" w:themeColor="accent3" w:themeTint="99"/>
        <w:insideH w:val="single" w:sz="4" w:space="0" w:color="4AEDD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0A48E" w:themeColor="accent3"/>
          <w:left w:val="single" w:sz="4" w:space="0" w:color="10A48E" w:themeColor="accent3"/>
          <w:bottom w:val="single" w:sz="4" w:space="0" w:color="10A48E" w:themeColor="accent3"/>
          <w:right w:val="single" w:sz="4" w:space="0" w:color="10A48E" w:themeColor="accent3"/>
          <w:insideH w:val="nil"/>
        </w:tcBorders>
        <w:shd w:val="clear" w:color="auto" w:fill="10A48E" w:themeFill="accent3"/>
      </w:tcPr>
    </w:tblStylePr>
    <w:tblStylePr w:type="lastRow">
      <w:rPr>
        <w:b/>
        <w:bCs/>
      </w:rPr>
      <w:tblPr/>
      <w:tcPr>
        <w:tcBorders>
          <w:top w:val="double" w:sz="4" w:space="0" w:color="4AEDD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ECD4" w:themeColor="accent4" w:themeTint="99"/>
        <w:left w:val="single" w:sz="4" w:space="0" w:color="60ECD4" w:themeColor="accent4" w:themeTint="99"/>
        <w:bottom w:val="single" w:sz="4" w:space="0" w:color="60ECD4" w:themeColor="accent4" w:themeTint="99"/>
        <w:right w:val="single" w:sz="4" w:space="0" w:color="60ECD4" w:themeColor="accent4" w:themeTint="99"/>
        <w:insideH w:val="single" w:sz="4" w:space="0" w:color="60EC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C0A3" w:themeColor="accent4"/>
          <w:left w:val="single" w:sz="4" w:space="0" w:color="17C0A3" w:themeColor="accent4"/>
          <w:bottom w:val="single" w:sz="4" w:space="0" w:color="17C0A3" w:themeColor="accent4"/>
          <w:right w:val="single" w:sz="4" w:space="0" w:color="17C0A3" w:themeColor="accent4"/>
          <w:insideH w:val="nil"/>
        </w:tcBorders>
        <w:shd w:val="clear" w:color="auto" w:fill="17C0A3" w:themeFill="accent4"/>
      </w:tcPr>
    </w:tblStylePr>
    <w:tblStylePr w:type="lastRow">
      <w:rPr>
        <w:b/>
        <w:bCs/>
      </w:rPr>
      <w:tblPr/>
      <w:tcPr>
        <w:tcBorders>
          <w:top w:val="double" w:sz="4" w:space="0" w:color="60ECD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CF1CF" w:themeColor="accent5" w:themeTint="99"/>
        <w:left w:val="single" w:sz="4" w:space="0" w:color="0CF1CF" w:themeColor="accent5" w:themeTint="99"/>
        <w:bottom w:val="single" w:sz="4" w:space="0" w:color="0CF1CF" w:themeColor="accent5" w:themeTint="99"/>
        <w:right w:val="single" w:sz="4" w:space="0" w:color="0CF1CF" w:themeColor="accent5" w:themeTint="99"/>
        <w:insideH w:val="single" w:sz="4" w:space="0" w:color="0CF1C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44F44" w:themeColor="accent5"/>
          <w:left w:val="single" w:sz="4" w:space="0" w:color="044F44" w:themeColor="accent5"/>
          <w:bottom w:val="single" w:sz="4" w:space="0" w:color="044F44" w:themeColor="accent5"/>
          <w:right w:val="single" w:sz="4" w:space="0" w:color="044F44" w:themeColor="accent5"/>
          <w:insideH w:val="nil"/>
        </w:tcBorders>
        <w:shd w:val="clear" w:color="auto" w:fill="044F44" w:themeFill="accent5"/>
      </w:tcPr>
    </w:tblStylePr>
    <w:tblStylePr w:type="lastRow">
      <w:rPr>
        <w:b/>
        <w:bCs/>
      </w:rPr>
      <w:tblPr/>
      <w:tcPr>
        <w:tcBorders>
          <w:top w:val="double" w:sz="4" w:space="0" w:color="0CF1C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D83A1" w:themeColor="accent6" w:themeTint="99"/>
        <w:left w:val="single" w:sz="4" w:space="0" w:color="6D83A1" w:themeColor="accent6" w:themeTint="99"/>
        <w:bottom w:val="single" w:sz="4" w:space="0" w:color="6D83A1" w:themeColor="accent6" w:themeTint="99"/>
        <w:right w:val="single" w:sz="4" w:space="0" w:color="6D83A1" w:themeColor="accent6" w:themeTint="99"/>
        <w:insideH w:val="single" w:sz="4" w:space="0" w:color="6D83A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C3644" w:themeColor="accent6"/>
          <w:left w:val="single" w:sz="4" w:space="0" w:color="2C3644" w:themeColor="accent6"/>
          <w:bottom w:val="single" w:sz="4" w:space="0" w:color="2C3644" w:themeColor="accent6"/>
          <w:right w:val="single" w:sz="4" w:space="0" w:color="2C3644" w:themeColor="accent6"/>
          <w:insideH w:val="nil"/>
        </w:tcBorders>
        <w:shd w:val="clear" w:color="auto" w:fill="2C3644" w:themeFill="accent6"/>
      </w:tcPr>
    </w:tblStylePr>
    <w:tblStylePr w:type="lastRow">
      <w:rPr>
        <w:b/>
        <w:bCs/>
      </w:rPr>
      <w:tblPr/>
      <w:tcPr>
        <w:tcBorders>
          <w:top w:val="double" w:sz="4" w:space="0" w:color="6D83A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3EA1F" w:themeColor="accent1"/>
        <w:left w:val="single" w:sz="24" w:space="0" w:color="C3EA1F" w:themeColor="accent1"/>
        <w:bottom w:val="single" w:sz="24" w:space="0" w:color="C3EA1F" w:themeColor="accent1"/>
        <w:right w:val="single" w:sz="24" w:space="0" w:color="C3EA1F" w:themeColor="accent1"/>
      </w:tblBorders>
    </w:tblPr>
    <w:tcPr>
      <w:shd w:val="clear" w:color="auto" w:fill="C3EA1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DCB08" w:themeColor="accent2"/>
        <w:left w:val="single" w:sz="24" w:space="0" w:color="9DCB08" w:themeColor="accent2"/>
        <w:bottom w:val="single" w:sz="24" w:space="0" w:color="9DCB08" w:themeColor="accent2"/>
        <w:right w:val="single" w:sz="24" w:space="0" w:color="9DCB08" w:themeColor="accent2"/>
      </w:tblBorders>
    </w:tblPr>
    <w:tcPr>
      <w:shd w:val="clear" w:color="auto" w:fill="9DCB0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0A48E" w:themeColor="accent3"/>
        <w:left w:val="single" w:sz="24" w:space="0" w:color="10A48E" w:themeColor="accent3"/>
        <w:bottom w:val="single" w:sz="24" w:space="0" w:color="10A48E" w:themeColor="accent3"/>
        <w:right w:val="single" w:sz="24" w:space="0" w:color="10A48E" w:themeColor="accent3"/>
      </w:tblBorders>
    </w:tblPr>
    <w:tcPr>
      <w:shd w:val="clear" w:color="auto" w:fill="10A48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C0A3" w:themeColor="accent4"/>
        <w:left w:val="single" w:sz="24" w:space="0" w:color="17C0A3" w:themeColor="accent4"/>
        <w:bottom w:val="single" w:sz="24" w:space="0" w:color="17C0A3" w:themeColor="accent4"/>
        <w:right w:val="single" w:sz="24" w:space="0" w:color="17C0A3" w:themeColor="accent4"/>
      </w:tblBorders>
    </w:tblPr>
    <w:tcPr>
      <w:shd w:val="clear" w:color="auto" w:fill="17C0A3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44F44" w:themeColor="accent5"/>
        <w:left w:val="single" w:sz="24" w:space="0" w:color="044F44" w:themeColor="accent5"/>
        <w:bottom w:val="single" w:sz="24" w:space="0" w:color="044F44" w:themeColor="accent5"/>
        <w:right w:val="single" w:sz="24" w:space="0" w:color="044F44" w:themeColor="accent5"/>
      </w:tblBorders>
    </w:tblPr>
    <w:tcPr>
      <w:shd w:val="clear" w:color="auto" w:fill="044F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C3644" w:themeColor="accent6"/>
        <w:left w:val="single" w:sz="24" w:space="0" w:color="2C3644" w:themeColor="accent6"/>
        <w:bottom w:val="single" w:sz="24" w:space="0" w:color="2C3644" w:themeColor="accent6"/>
        <w:right w:val="single" w:sz="24" w:space="0" w:color="2C3644" w:themeColor="accent6"/>
      </w:tblBorders>
    </w:tblPr>
    <w:tcPr>
      <w:shd w:val="clear" w:color="auto" w:fill="2C36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  <w:tblBorders>
        <w:top w:val="single" w:sz="4" w:space="0" w:color="C3EA1F" w:themeColor="accent1"/>
        <w:bottom w:val="single" w:sz="4" w:space="0" w:color="C3EA1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3EA1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  <w:tblBorders>
        <w:top w:val="single" w:sz="4" w:space="0" w:color="9DCB08" w:themeColor="accent2"/>
        <w:bottom w:val="single" w:sz="4" w:space="0" w:color="9DCB0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DCB0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  <w:tblBorders>
        <w:top w:val="single" w:sz="4" w:space="0" w:color="10A48E" w:themeColor="accent3"/>
        <w:bottom w:val="single" w:sz="4" w:space="0" w:color="10A48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0A48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  <w:tblBorders>
        <w:top w:val="single" w:sz="4" w:space="0" w:color="17C0A3" w:themeColor="accent4"/>
        <w:bottom w:val="single" w:sz="4" w:space="0" w:color="17C0A3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C0A3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  <w:tblBorders>
        <w:top w:val="single" w:sz="4" w:space="0" w:color="044F44" w:themeColor="accent5"/>
        <w:bottom w:val="single" w:sz="4" w:space="0" w:color="044F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44F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  <w:tblBorders>
        <w:top w:val="single" w:sz="4" w:space="0" w:color="2C3644" w:themeColor="accent6"/>
        <w:bottom w:val="single" w:sz="4" w:space="0" w:color="2C36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C36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95B51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3EA1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3EA1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3EA1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3EA1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AD2" w:themeFill="accent1" w:themeFillTint="33"/>
      </w:tcPr>
    </w:tblStylePr>
    <w:tblStylePr w:type="band1Horz">
      <w:tblPr/>
      <w:tcPr>
        <w:shd w:val="clear" w:color="auto" w:fill="F3FAD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74970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CB0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CB0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CB0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CB0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FCC5" w:themeFill="accent2" w:themeFillTint="33"/>
      </w:tcPr>
    </w:tblStylePr>
    <w:tblStylePr w:type="band1Horz">
      <w:tblPr/>
      <w:tcPr>
        <w:shd w:val="clear" w:color="auto" w:fill="EFFCC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0C7A6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A48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A48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A48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A48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F9F1" w:themeFill="accent3" w:themeFillTint="33"/>
      </w:tcPr>
    </w:tblStylePr>
    <w:tblStylePr w:type="band1Horz">
      <w:tblPr/>
      <w:tcPr>
        <w:shd w:val="clear" w:color="auto" w:fill="C2F9F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118F79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C0A3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C0A3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C0A3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C0A3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AF8F0" w:themeFill="accent4" w:themeFillTint="33"/>
      </w:tcPr>
    </w:tblStylePr>
    <w:tblStylePr w:type="band1Horz">
      <w:tblPr/>
      <w:tcPr>
        <w:shd w:val="clear" w:color="auto" w:fill="CAF8F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033B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44F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44F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44F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44F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ADFBEF" w:themeFill="accent5" w:themeFillTint="33"/>
      </w:tcPr>
    </w:tblStylePr>
    <w:tblStylePr w:type="band1Horz">
      <w:tblPr/>
      <w:tcPr>
        <w:shd w:val="clear" w:color="auto" w:fill="ADFB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212832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C36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C36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C36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C36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ED5DF" w:themeFill="accent6" w:themeFillTint="33"/>
      </w:tcPr>
    </w:tblStylePr>
    <w:tblStylePr w:type="band1Horz">
      <w:tblPr/>
      <w:tcPr>
        <w:shd w:val="clear" w:color="auto" w:fill="CED5D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  <w:insideV w:val="single" w:sz="8" w:space="0" w:color="D2EF57" w:themeColor="accent1" w:themeTint="BF"/>
      </w:tblBorders>
    </w:tblPr>
    <w:tcPr>
      <w:shd w:val="clear" w:color="auto" w:fill="F0F9C7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EF5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shd w:val="clear" w:color="auto" w:fill="E1F48F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  <w:insideV w:val="single" w:sz="8" w:space="0" w:color="C4F627" w:themeColor="accent2" w:themeTint="BF"/>
      </w:tblBorders>
    </w:tblPr>
    <w:tcPr>
      <w:shd w:val="clear" w:color="auto" w:fill="EBFCB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F62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shd w:val="clear" w:color="auto" w:fill="D8F96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  <w:insideV w:val="single" w:sz="8" w:space="0" w:color="1DE9CA" w:themeColor="accent3" w:themeTint="BF"/>
      </w:tblBorders>
    </w:tblPr>
    <w:tcPr>
      <w:shd w:val="clear" w:color="auto" w:fill="B4F7E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DE9C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shd w:val="clear" w:color="auto" w:fill="68F0D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  <w:insideV w:val="single" w:sz="8" w:space="0" w:color="39E7C9" w:themeColor="accent4" w:themeTint="BF"/>
      </w:tblBorders>
    </w:tblPr>
    <w:tcPr>
      <w:shd w:val="clear" w:color="auto" w:fill="BDF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9E7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shd w:val="clear" w:color="auto" w:fill="7BEFD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  <w:insideV w:val="single" w:sz="8" w:space="0" w:color="09B49B" w:themeColor="accent5" w:themeTint="BF"/>
      </w:tblBorders>
    </w:tblPr>
    <w:tcPr>
      <w:shd w:val="clear" w:color="auto" w:fill="9AFAE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9B49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shd w:val="clear" w:color="auto" w:fill="34F4D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  <w:insideV w:val="single" w:sz="8" w:space="0" w:color="536680" w:themeColor="accent6" w:themeTint="BF"/>
      </w:tblBorders>
    </w:tblPr>
    <w:tcPr>
      <w:shd w:val="clear" w:color="auto" w:fill="C3CCD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66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shd w:val="clear" w:color="auto" w:fill="8698B1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  <w:insideH w:val="single" w:sz="8" w:space="0" w:color="C3EA1F" w:themeColor="accent1"/>
        <w:insideV w:val="single" w:sz="8" w:space="0" w:color="C3EA1F" w:themeColor="accent1"/>
      </w:tblBorders>
    </w:tblPr>
    <w:tcPr>
      <w:shd w:val="clear" w:color="auto" w:fill="F0F9C7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AD2" w:themeFill="accent1" w:themeFillTint="33"/>
      </w:tcPr>
    </w:tblStylePr>
    <w:tblStylePr w:type="band1Vert">
      <w:tblPr/>
      <w:tcPr>
        <w:shd w:val="clear" w:color="auto" w:fill="E1F48F" w:themeFill="accent1" w:themeFillTint="7F"/>
      </w:tcPr>
    </w:tblStylePr>
    <w:tblStylePr w:type="band1Horz">
      <w:tblPr/>
      <w:tcPr>
        <w:tcBorders>
          <w:insideH w:val="single" w:sz="6" w:space="0" w:color="C3EA1F" w:themeColor="accent1"/>
          <w:insideV w:val="single" w:sz="6" w:space="0" w:color="C3EA1F" w:themeColor="accent1"/>
        </w:tcBorders>
        <w:shd w:val="clear" w:color="auto" w:fill="E1F48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  <w:insideH w:val="single" w:sz="8" w:space="0" w:color="9DCB08" w:themeColor="accent2"/>
        <w:insideV w:val="single" w:sz="8" w:space="0" w:color="9DCB08" w:themeColor="accent2"/>
      </w:tblBorders>
    </w:tblPr>
    <w:tcPr>
      <w:shd w:val="clear" w:color="auto" w:fill="EBFCB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EE2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CC5" w:themeFill="accent2" w:themeFillTint="33"/>
      </w:tcPr>
    </w:tblStylePr>
    <w:tblStylePr w:type="band1Vert">
      <w:tblPr/>
      <w:tcPr>
        <w:shd w:val="clear" w:color="auto" w:fill="D8F96F" w:themeFill="accent2" w:themeFillTint="7F"/>
      </w:tcPr>
    </w:tblStylePr>
    <w:tblStylePr w:type="band1Horz">
      <w:tblPr/>
      <w:tcPr>
        <w:tcBorders>
          <w:insideH w:val="single" w:sz="6" w:space="0" w:color="9DCB08" w:themeColor="accent2"/>
          <w:insideV w:val="single" w:sz="6" w:space="0" w:color="9DCB08" w:themeColor="accent2"/>
        </w:tcBorders>
        <w:shd w:val="clear" w:color="auto" w:fill="D8F96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  <w:insideH w:val="single" w:sz="8" w:space="0" w:color="10A48E" w:themeColor="accent3"/>
        <w:insideV w:val="single" w:sz="8" w:space="0" w:color="10A48E" w:themeColor="accent3"/>
      </w:tblBorders>
    </w:tblPr>
    <w:tcPr>
      <w:shd w:val="clear" w:color="auto" w:fill="B4F7E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C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F9F1" w:themeFill="accent3" w:themeFillTint="33"/>
      </w:tcPr>
    </w:tblStylePr>
    <w:tblStylePr w:type="band1Vert">
      <w:tblPr/>
      <w:tcPr>
        <w:shd w:val="clear" w:color="auto" w:fill="68F0DC" w:themeFill="accent3" w:themeFillTint="7F"/>
      </w:tcPr>
    </w:tblStylePr>
    <w:tblStylePr w:type="band1Horz">
      <w:tblPr/>
      <w:tcPr>
        <w:tcBorders>
          <w:insideH w:val="single" w:sz="6" w:space="0" w:color="10A48E" w:themeColor="accent3"/>
          <w:insideV w:val="single" w:sz="6" w:space="0" w:color="10A48E" w:themeColor="accent3"/>
        </w:tcBorders>
        <w:shd w:val="clear" w:color="auto" w:fill="68F0D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  <w:insideH w:val="single" w:sz="8" w:space="0" w:color="17C0A3" w:themeColor="accent4"/>
        <w:insideV w:val="single" w:sz="8" w:space="0" w:color="17C0A3" w:themeColor="accent4"/>
      </w:tblBorders>
    </w:tblPr>
    <w:tcPr>
      <w:shd w:val="clear" w:color="auto" w:fill="BDF7E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C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F8F0" w:themeFill="accent4" w:themeFillTint="33"/>
      </w:tcPr>
    </w:tblStylePr>
    <w:tblStylePr w:type="band1Vert">
      <w:tblPr/>
      <w:tcPr>
        <w:shd w:val="clear" w:color="auto" w:fill="7BEFDB" w:themeFill="accent4" w:themeFillTint="7F"/>
      </w:tcPr>
    </w:tblStylePr>
    <w:tblStylePr w:type="band1Horz">
      <w:tblPr/>
      <w:tcPr>
        <w:tcBorders>
          <w:insideH w:val="single" w:sz="6" w:space="0" w:color="17C0A3" w:themeColor="accent4"/>
          <w:insideV w:val="single" w:sz="6" w:space="0" w:color="17C0A3" w:themeColor="accent4"/>
        </w:tcBorders>
        <w:shd w:val="clear" w:color="auto" w:fill="7BEFD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  <w:insideH w:val="single" w:sz="8" w:space="0" w:color="044F44" w:themeColor="accent5"/>
        <w:insideV w:val="single" w:sz="8" w:space="0" w:color="044F44" w:themeColor="accent5"/>
      </w:tblBorders>
    </w:tblPr>
    <w:tcPr>
      <w:shd w:val="clear" w:color="auto" w:fill="9AFAE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7FDF7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BEF" w:themeFill="accent5" w:themeFillTint="33"/>
      </w:tcPr>
    </w:tblStylePr>
    <w:tblStylePr w:type="band1Vert">
      <w:tblPr/>
      <w:tcPr>
        <w:shd w:val="clear" w:color="auto" w:fill="34F4D8" w:themeFill="accent5" w:themeFillTint="7F"/>
      </w:tcPr>
    </w:tblStylePr>
    <w:tblStylePr w:type="band1Horz">
      <w:tblPr/>
      <w:tcPr>
        <w:tcBorders>
          <w:insideH w:val="single" w:sz="6" w:space="0" w:color="044F44" w:themeColor="accent5"/>
          <w:insideV w:val="single" w:sz="6" w:space="0" w:color="044F44" w:themeColor="accent5"/>
        </w:tcBorders>
        <w:shd w:val="clear" w:color="auto" w:fill="34F4D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  <w:insideH w:val="single" w:sz="8" w:space="0" w:color="2C3644" w:themeColor="accent6"/>
        <w:insideV w:val="single" w:sz="8" w:space="0" w:color="2C3644" w:themeColor="accent6"/>
      </w:tblBorders>
    </w:tblPr>
    <w:tcPr>
      <w:shd w:val="clear" w:color="auto" w:fill="C3CCD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7EAE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D5DF" w:themeFill="accent6" w:themeFillTint="33"/>
      </w:tcPr>
    </w:tblStylePr>
    <w:tblStylePr w:type="band1Vert">
      <w:tblPr/>
      <w:tcPr>
        <w:shd w:val="clear" w:color="auto" w:fill="8698B1" w:themeFill="accent6" w:themeFillTint="7F"/>
      </w:tcPr>
    </w:tblStylePr>
    <w:tblStylePr w:type="band1Horz">
      <w:tblPr/>
      <w:tcPr>
        <w:tcBorders>
          <w:insideH w:val="single" w:sz="6" w:space="0" w:color="2C3644" w:themeColor="accent6"/>
          <w:insideV w:val="single" w:sz="6" w:space="0" w:color="2C3644" w:themeColor="accent6"/>
        </w:tcBorders>
        <w:shd w:val="clear" w:color="auto" w:fill="8698B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9C7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EA1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F48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F48F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CB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CB0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F96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F96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7E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0A48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8F0D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8F0D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7E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C0A3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BEFD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BEFD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AE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44F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4F4D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4F4D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3CCD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C36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698B1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698B1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bottom w:val="single" w:sz="8" w:space="0" w:color="C3EA1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EA1F" w:themeColor="accent1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EA1F" w:themeColor="accent1"/>
          <w:bottom w:val="single" w:sz="8" w:space="0" w:color="C3EA1F" w:themeColor="accent1"/>
        </w:tcBorders>
      </w:tc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shd w:val="clear" w:color="auto" w:fill="F0F9C7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bottom w:val="single" w:sz="8" w:space="0" w:color="9DCB0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CB08" w:themeColor="accent2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CB08" w:themeColor="accent2"/>
          <w:bottom w:val="single" w:sz="8" w:space="0" w:color="9DCB08" w:themeColor="accent2"/>
        </w:tcBorders>
      </w:tc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shd w:val="clear" w:color="auto" w:fill="EBFCB7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bottom w:val="single" w:sz="8" w:space="0" w:color="10A48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A48E" w:themeColor="accent3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A48E" w:themeColor="accent3"/>
          <w:bottom w:val="single" w:sz="8" w:space="0" w:color="10A48E" w:themeColor="accent3"/>
        </w:tcBorders>
      </w:tc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shd w:val="clear" w:color="auto" w:fill="B4F7ED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bottom w:val="single" w:sz="8" w:space="0" w:color="17C0A3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C0A3" w:themeColor="accent4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C0A3" w:themeColor="accent4"/>
          <w:bottom w:val="single" w:sz="8" w:space="0" w:color="17C0A3" w:themeColor="accent4"/>
        </w:tcBorders>
      </w:tc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shd w:val="clear" w:color="auto" w:fill="BDF7ED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bottom w:val="single" w:sz="8" w:space="0" w:color="044F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44F44" w:themeColor="accent5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44F44" w:themeColor="accent5"/>
          <w:bottom w:val="single" w:sz="8" w:space="0" w:color="044F44" w:themeColor="accent5"/>
        </w:tcBorders>
      </w:tc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shd w:val="clear" w:color="auto" w:fill="9AFAE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bottom w:val="single" w:sz="8" w:space="0" w:color="2C36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C3644" w:themeColor="accent6"/>
        </w:tcBorders>
      </w:tcPr>
    </w:tblStylePr>
    <w:tblStylePr w:type="lastRow">
      <w:rPr>
        <w:b/>
        <w:bCs/>
        <w:color w:val="2C3644" w:themeColor="text2"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C3644" w:themeColor="accent6"/>
          <w:bottom w:val="single" w:sz="8" w:space="0" w:color="2C3644" w:themeColor="accent6"/>
        </w:tcBorders>
      </w:tc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shd w:val="clear" w:color="auto" w:fill="C3CCD8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EA1F" w:themeColor="accent1"/>
        <w:left w:val="single" w:sz="8" w:space="0" w:color="C3EA1F" w:themeColor="accent1"/>
        <w:bottom w:val="single" w:sz="8" w:space="0" w:color="C3EA1F" w:themeColor="accent1"/>
        <w:right w:val="single" w:sz="8" w:space="0" w:color="C3EA1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EA1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EA1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EA1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9C7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9C7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CB08" w:themeColor="accent2"/>
        <w:left w:val="single" w:sz="8" w:space="0" w:color="9DCB08" w:themeColor="accent2"/>
        <w:bottom w:val="single" w:sz="8" w:space="0" w:color="9DCB08" w:themeColor="accent2"/>
        <w:right w:val="single" w:sz="8" w:space="0" w:color="9DCB0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CB0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CB0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CB0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CB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CB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0A48E" w:themeColor="accent3"/>
        <w:left w:val="single" w:sz="8" w:space="0" w:color="10A48E" w:themeColor="accent3"/>
        <w:bottom w:val="single" w:sz="8" w:space="0" w:color="10A48E" w:themeColor="accent3"/>
        <w:right w:val="single" w:sz="8" w:space="0" w:color="10A48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A48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A48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A48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7E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7E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C0A3" w:themeColor="accent4"/>
        <w:left w:val="single" w:sz="8" w:space="0" w:color="17C0A3" w:themeColor="accent4"/>
        <w:bottom w:val="single" w:sz="8" w:space="0" w:color="17C0A3" w:themeColor="accent4"/>
        <w:right w:val="single" w:sz="8" w:space="0" w:color="17C0A3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C0A3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C0A3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C0A3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7E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7E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44F44" w:themeColor="accent5"/>
        <w:left w:val="single" w:sz="8" w:space="0" w:color="044F44" w:themeColor="accent5"/>
        <w:bottom w:val="single" w:sz="8" w:space="0" w:color="044F44" w:themeColor="accent5"/>
        <w:right w:val="single" w:sz="8" w:space="0" w:color="044F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4F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4F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4F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AE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AE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C3644" w:themeColor="accent6"/>
        <w:left w:val="single" w:sz="8" w:space="0" w:color="2C3644" w:themeColor="accent6"/>
        <w:bottom w:val="single" w:sz="8" w:space="0" w:color="2C3644" w:themeColor="accent6"/>
        <w:right w:val="single" w:sz="8" w:space="0" w:color="2C36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C36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C36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C36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3CCD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3CCD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2EF57" w:themeColor="accent1" w:themeTint="BF"/>
        <w:left w:val="single" w:sz="8" w:space="0" w:color="D2EF57" w:themeColor="accent1" w:themeTint="BF"/>
        <w:bottom w:val="single" w:sz="8" w:space="0" w:color="D2EF57" w:themeColor="accent1" w:themeTint="BF"/>
        <w:right w:val="single" w:sz="8" w:space="0" w:color="D2EF57" w:themeColor="accent1" w:themeTint="BF"/>
        <w:insideH w:val="single" w:sz="8" w:space="0" w:color="D2EF5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EF57" w:themeColor="accent1" w:themeTint="BF"/>
          <w:left w:val="single" w:sz="8" w:space="0" w:color="D2EF57" w:themeColor="accent1" w:themeTint="BF"/>
          <w:bottom w:val="single" w:sz="8" w:space="0" w:color="D2EF57" w:themeColor="accent1" w:themeTint="BF"/>
          <w:right w:val="single" w:sz="8" w:space="0" w:color="D2EF5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9C7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9C7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C4F627" w:themeColor="accent2" w:themeTint="BF"/>
        <w:left w:val="single" w:sz="8" w:space="0" w:color="C4F627" w:themeColor="accent2" w:themeTint="BF"/>
        <w:bottom w:val="single" w:sz="8" w:space="0" w:color="C4F627" w:themeColor="accent2" w:themeTint="BF"/>
        <w:right w:val="single" w:sz="8" w:space="0" w:color="C4F627" w:themeColor="accent2" w:themeTint="BF"/>
        <w:insideH w:val="single" w:sz="8" w:space="0" w:color="C4F62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F627" w:themeColor="accent2" w:themeTint="BF"/>
          <w:left w:val="single" w:sz="8" w:space="0" w:color="C4F627" w:themeColor="accent2" w:themeTint="BF"/>
          <w:bottom w:val="single" w:sz="8" w:space="0" w:color="C4F627" w:themeColor="accent2" w:themeTint="BF"/>
          <w:right w:val="single" w:sz="8" w:space="0" w:color="C4F62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CB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CB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1DE9CA" w:themeColor="accent3" w:themeTint="BF"/>
        <w:left w:val="single" w:sz="8" w:space="0" w:color="1DE9CA" w:themeColor="accent3" w:themeTint="BF"/>
        <w:bottom w:val="single" w:sz="8" w:space="0" w:color="1DE9CA" w:themeColor="accent3" w:themeTint="BF"/>
        <w:right w:val="single" w:sz="8" w:space="0" w:color="1DE9CA" w:themeColor="accent3" w:themeTint="BF"/>
        <w:insideH w:val="single" w:sz="8" w:space="0" w:color="1DE9C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E9CA" w:themeColor="accent3" w:themeTint="BF"/>
          <w:left w:val="single" w:sz="8" w:space="0" w:color="1DE9CA" w:themeColor="accent3" w:themeTint="BF"/>
          <w:bottom w:val="single" w:sz="8" w:space="0" w:color="1DE9CA" w:themeColor="accent3" w:themeTint="BF"/>
          <w:right w:val="single" w:sz="8" w:space="0" w:color="1DE9C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7E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7E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9E7C9" w:themeColor="accent4" w:themeTint="BF"/>
        <w:left w:val="single" w:sz="8" w:space="0" w:color="39E7C9" w:themeColor="accent4" w:themeTint="BF"/>
        <w:bottom w:val="single" w:sz="8" w:space="0" w:color="39E7C9" w:themeColor="accent4" w:themeTint="BF"/>
        <w:right w:val="single" w:sz="8" w:space="0" w:color="39E7C9" w:themeColor="accent4" w:themeTint="BF"/>
        <w:insideH w:val="single" w:sz="8" w:space="0" w:color="39E7C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9E7C9" w:themeColor="accent4" w:themeTint="BF"/>
          <w:left w:val="single" w:sz="8" w:space="0" w:color="39E7C9" w:themeColor="accent4" w:themeTint="BF"/>
          <w:bottom w:val="single" w:sz="8" w:space="0" w:color="39E7C9" w:themeColor="accent4" w:themeTint="BF"/>
          <w:right w:val="single" w:sz="8" w:space="0" w:color="39E7C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7E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7E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9B49B" w:themeColor="accent5" w:themeTint="BF"/>
        <w:left w:val="single" w:sz="8" w:space="0" w:color="09B49B" w:themeColor="accent5" w:themeTint="BF"/>
        <w:bottom w:val="single" w:sz="8" w:space="0" w:color="09B49B" w:themeColor="accent5" w:themeTint="BF"/>
        <w:right w:val="single" w:sz="8" w:space="0" w:color="09B49B" w:themeColor="accent5" w:themeTint="BF"/>
        <w:insideH w:val="single" w:sz="8" w:space="0" w:color="09B49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9B49B" w:themeColor="accent5" w:themeTint="BF"/>
          <w:left w:val="single" w:sz="8" w:space="0" w:color="09B49B" w:themeColor="accent5" w:themeTint="BF"/>
          <w:bottom w:val="single" w:sz="8" w:space="0" w:color="09B49B" w:themeColor="accent5" w:themeTint="BF"/>
          <w:right w:val="single" w:sz="8" w:space="0" w:color="09B49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AE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AE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36680" w:themeColor="accent6" w:themeTint="BF"/>
        <w:left w:val="single" w:sz="8" w:space="0" w:color="536680" w:themeColor="accent6" w:themeTint="BF"/>
        <w:bottom w:val="single" w:sz="8" w:space="0" w:color="536680" w:themeColor="accent6" w:themeTint="BF"/>
        <w:right w:val="single" w:sz="8" w:space="0" w:color="536680" w:themeColor="accent6" w:themeTint="BF"/>
        <w:insideH w:val="single" w:sz="8" w:space="0" w:color="5366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6680" w:themeColor="accent6" w:themeTint="BF"/>
          <w:left w:val="single" w:sz="8" w:space="0" w:color="536680" w:themeColor="accent6" w:themeTint="BF"/>
          <w:bottom w:val="single" w:sz="8" w:space="0" w:color="536680" w:themeColor="accent6" w:themeTint="BF"/>
          <w:right w:val="single" w:sz="8" w:space="0" w:color="5366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CD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CCD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EA1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CB0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0A4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C0A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44F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C36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254E0D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254E0D"/>
    <w:rPr>
      <w:color w:val="auto"/>
    </w:rPr>
  </w:style>
  <w:style w:type="character" w:styleId="Strong">
    <w:name w:val="Strong"/>
    <w:basedOn w:val="DefaultParagraphFont"/>
    <w:uiPriority w:val="22"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/>
      <w:color w:val="95B511" w:themeColor="accent1" w:themeShade="BF"/>
      <w:szCs w:val="32"/>
    </w:rPr>
  </w:style>
  <w:style w:type="character" w:customStyle="1" w:styleId="sc-pblef">
    <w:name w:val="sc-pblef"/>
    <w:basedOn w:val="DefaultParagraphFont"/>
    <w:rsid w:val="00970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13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biAhmed\AppData\Roaming\Microsoft\Templates\Modern%20capsules%20fax%20cov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091F3D00A54AE2B5288A04E181D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93413-21B3-4FA2-BB7E-C80D2A5CEEF9}"/>
      </w:docPartPr>
      <w:docPartBody>
        <w:p w:rsidR="00937B7C" w:rsidRDefault="00EC6F1E" w:rsidP="00EC6F1E">
          <w:pPr>
            <w:pStyle w:val="18091F3D00A54AE2B5288A04E181DEEC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Evelyn Rodriguez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F98C9F0C0061490BACA0904A094EF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EDEEA-7908-4F60-BBC9-DA45AA06AB70}"/>
      </w:docPartPr>
      <w:docPartBody>
        <w:p w:rsidR="00937B7C" w:rsidRDefault="00EC6F1E" w:rsidP="00EC6F1E">
          <w:pPr>
            <w:pStyle w:val="F98C9F0C0061490BACA0904A094EF248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Former Supervisor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DD13E7ED126D4A4E8307272428FCB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F1E17-7332-4BC2-B6F2-2A5E06547E50}"/>
      </w:docPartPr>
      <w:docPartBody>
        <w:p w:rsidR="00937B7C" w:rsidRDefault="00EC6F1E" w:rsidP="00EC6F1E">
          <w:pPr>
            <w:pStyle w:val="DD13E7ED126D4A4E8307272428FCB722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SolarTech Innovations, Inc.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86CD6099B5E843A49135EB19A05070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8A065-01B8-4B62-AF1C-E3C9724FF508}"/>
      </w:docPartPr>
      <w:docPartBody>
        <w:p w:rsidR="00937B7C" w:rsidRDefault="00EC6F1E" w:rsidP="00EC6F1E">
          <w:pPr>
            <w:pStyle w:val="86CD6099B5E843A49135EB19A0507093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Senior Project Manager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F2C8AC7421CE4271AF815216F0B977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78200-352D-4E3D-A996-0BA8880DB6BF}"/>
      </w:docPartPr>
      <w:docPartBody>
        <w:p w:rsidR="00937B7C" w:rsidRDefault="00EC6F1E" w:rsidP="00EC6F1E">
          <w:pPr>
            <w:pStyle w:val="F2C8AC7421CE4271AF815216F0B9774D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5 years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58C7C17C4CA44FB7A5F985CD76277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B92EA-4E77-4D09-8B9C-338CB40F7670}"/>
      </w:docPartPr>
      <w:docPartBody>
        <w:p w:rsidR="00937B7C" w:rsidRDefault="00EC6F1E" w:rsidP="00EC6F1E">
          <w:pPr>
            <w:pStyle w:val="58C7C17C4CA44FB7A5F985CD76277B70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123 Solar Ave, Suite 200, San Francisco, CA 94102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04BD759CF43B4198BDF2F2DEC3CCD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BC468-E1B4-4A7C-8CDA-9FE55BB6D97A}"/>
      </w:docPartPr>
      <w:docPartBody>
        <w:p w:rsidR="00937B7C" w:rsidRDefault="00EC6F1E" w:rsidP="00EC6F1E">
          <w:pPr>
            <w:pStyle w:val="04BD759CF43B4198BDF2F2DEC3CCDE98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555-123-4567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3B33AD2FC7BC4B31AEE35C4799C6FD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36B2D1-9E31-4E8A-AEA8-6941A99831EE}"/>
      </w:docPartPr>
      <w:docPartBody>
        <w:p w:rsidR="00937B7C" w:rsidRDefault="00EC6F1E" w:rsidP="00EC6F1E">
          <w:pPr>
            <w:pStyle w:val="3B33AD2FC7BC4B31AEE35C4799C6FD49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e.rodriguez@solartech.com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9F6AEA49B3D447CBB163782EF0DB6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3F755-7936-488C-93B7-28E4CC2494B6}"/>
      </w:docPartPr>
      <w:docPartBody>
        <w:p w:rsidR="00937B7C" w:rsidRDefault="00EC6F1E" w:rsidP="00EC6F1E">
          <w:pPr>
            <w:pStyle w:val="9F6AEA49B3D447CBB163782EF0DB62A1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Weekdays, 9 AM - 5 PM PST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E4F59D1EB4184D45A0E24AF818EDA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1C924-1296-46A2-AAEF-21DE05FA5437}"/>
      </w:docPartPr>
      <w:docPartBody>
        <w:p w:rsidR="00937B7C" w:rsidRDefault="00EC6F1E" w:rsidP="00EC6F1E">
          <w:pPr>
            <w:pStyle w:val="E4F59D1EB4184D45A0E24AF818EDA1EC2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Developed a renewable energy project in 2056; streamlined project workflow resulting in a 30% increase in efficiency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2C8189CBCFBE4839B487314FBC2FC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B8D1B9-2E1B-437A-9D5C-A7D074936E3E}"/>
      </w:docPartPr>
      <w:docPartBody>
        <w:p w:rsidR="00937B7C" w:rsidRDefault="00EC6F1E" w:rsidP="00EC6F1E">
          <w:pPr>
            <w:pStyle w:val="2C8189CBCFBE4839B487314FBC2FC40F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Evelyn can provide detailed insight into my project management skills and team leadership abilities.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47E486DA0D314802B67886A45AC83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17C5F-9562-4F43-A9F6-6F682B682EA3}"/>
      </w:docPartPr>
      <w:docPartBody>
        <w:p w:rsidR="00937B7C" w:rsidRDefault="00EC6F1E" w:rsidP="00EC6F1E">
          <w:pPr>
            <w:pStyle w:val="47E486DA0D314802B67886A45AC83594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Marcus Chen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639611248D10477BAE9016D91A8B6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9CCC8-B300-4EB7-97C1-2A61588B0539}"/>
      </w:docPartPr>
      <w:docPartBody>
        <w:p w:rsidR="00937B7C" w:rsidRDefault="00EC6F1E" w:rsidP="00EC6F1E">
          <w:pPr>
            <w:pStyle w:val="639611248D10477BAE9016D91A8B602D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College Professor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129EC384B02C4A02B4FF676A9D6E3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DD132-5DCB-4FCA-9DA8-21398D1D4788}"/>
      </w:docPartPr>
      <w:docPartBody>
        <w:p w:rsidR="00937B7C" w:rsidRDefault="00EC6F1E" w:rsidP="00EC6F1E">
          <w:pPr>
            <w:pStyle w:val="129EC384B02C4A02B4FF676A9D6E355C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University of Technology, Boston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FBFD2CFE14FB48FEB7F9BA645D8C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8C62B-8269-4516-AFBF-F75E5A644658}"/>
      </w:docPartPr>
      <w:docPartBody>
        <w:p w:rsidR="00937B7C" w:rsidRDefault="00EC6F1E" w:rsidP="00EC6F1E">
          <w:pPr>
            <w:pStyle w:val="FBFD2CFE14FB48FEB7F9BA645D8C7773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Department of Computer Science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7DD18DB2BCAD4B9EBBE71A3830D5AB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7E15D-C7D8-4952-B5F7-72268F00CC61}"/>
      </w:docPartPr>
      <w:docPartBody>
        <w:p w:rsidR="00937B7C" w:rsidRDefault="00EC6F1E" w:rsidP="00EC6F1E">
          <w:pPr>
            <w:pStyle w:val="7DD18DB2BCAD4B9EBBE71A3830D5ABC6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>
            <w:rPr>
              <w:color w:val="000000" w:themeColor="text1"/>
              <w:sz w:val="24"/>
              <w:shd w:val="clear" w:color="auto" w:fill="FBF6EF"/>
            </w:rPr>
            <w:t>3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 xml:space="preserve"> years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77A09E760223468B8D8B8E5FED23A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D14B1E-56D1-4831-99F7-75B1245743BC}"/>
      </w:docPartPr>
      <w:docPartBody>
        <w:p w:rsidR="00937B7C" w:rsidRDefault="00EC6F1E" w:rsidP="00EC6F1E">
          <w:pPr>
            <w:pStyle w:val="77A09E760223468B8D8B8E5FED23A8FB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456 Innovation Drive, Boston, MA 02115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0997F80CC8204AF3B341628743CC5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C0EED6-ACF4-477E-84F8-61EC13B4D0A6}"/>
      </w:docPartPr>
      <w:docPartBody>
        <w:p w:rsidR="00937B7C" w:rsidRDefault="00EC6F1E" w:rsidP="00EC6F1E">
          <w:pPr>
            <w:pStyle w:val="0997F80CC8204AF3B341628743CC5E25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555-987-6543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CB8CFD32D8E844DD8659F7EE92555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167B-87E6-40FB-95CC-BAD54C5E0718}"/>
      </w:docPartPr>
      <w:docPartBody>
        <w:p w:rsidR="00937B7C" w:rsidRDefault="00EC6F1E" w:rsidP="00EC6F1E">
          <w:pPr>
            <w:pStyle w:val="CB8CFD32D8E844DD8659F7EE92555B18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m.chen@utb.edu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304AF1C54FA84D988D83903721561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23650-E660-49B8-A5A7-FE1AA11C3A5E}"/>
      </w:docPartPr>
      <w:docPartBody>
        <w:p w:rsidR="00937B7C" w:rsidRDefault="00EC6F1E" w:rsidP="00EC6F1E">
          <w:pPr>
            <w:pStyle w:val="304AF1C54FA84D988D83903721561283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Weekdays, 2 PM - 6 PM EST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79750F43A0964D7CA37410426C3B1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94CBC-0EC5-4891-90D7-707FC2BBE263}"/>
      </w:docPartPr>
      <w:docPartBody>
        <w:p w:rsidR="00937B7C" w:rsidRDefault="00EC6F1E" w:rsidP="00EC6F1E">
          <w:pPr>
            <w:pStyle w:val="79750F43A0964D7CA37410426C3B19ED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Collaborated on a research project in 2057 exploring advanced algorithms in artificial intelligence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7877CCE6E8B549388D0A07872BBEF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70AFC-DC0C-4327-9A32-7681D488ED26}"/>
      </w:docPartPr>
      <w:docPartBody>
        <w:p w:rsidR="00937B7C" w:rsidRDefault="00EC6F1E" w:rsidP="00EC6F1E">
          <w:pPr>
            <w:pStyle w:val="7877CCE6E8B549388D0A07872BBEFC5D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Professor Chen can discuss my analytical skills and research capabilities in computer science.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B932CA9061D04963AE6E02EA67C98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30277-A567-46DC-9CC6-62BBA4D716E3}"/>
      </w:docPartPr>
      <w:docPartBody>
        <w:p w:rsidR="00937B7C" w:rsidRDefault="00EC6F1E" w:rsidP="00EC6F1E">
          <w:pPr>
            <w:pStyle w:val="B932CA9061D04963AE6E02EA67C9856C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Olivia Grant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FFA34F507B134ECB85E12A51F281D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A141D-8145-4338-A028-04F8DA2C9782}"/>
      </w:docPartPr>
      <w:docPartBody>
        <w:p w:rsidR="00937B7C" w:rsidRDefault="00EC6F1E" w:rsidP="00EC6F1E">
          <w:pPr>
            <w:pStyle w:val="FFA34F507B134ECB85E12A51F281D301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Volunteer Coordinator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F51A9F498499424ABE454944DED78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88AD1-2EFC-4FC5-95E8-CD4875BFE516}"/>
      </w:docPartPr>
      <w:docPartBody>
        <w:p w:rsidR="00937B7C" w:rsidRDefault="00EC6F1E" w:rsidP="00EC6F1E">
          <w:pPr>
            <w:pStyle w:val="F51A9F498499424ABE454944DED78391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Green Earth Initiative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8D2C23E33FC94F9181542B5F2FAC1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C1ADD-5C36-4FE0-9243-670163EA32F6}"/>
      </w:docPartPr>
      <w:docPartBody>
        <w:p w:rsidR="00937B7C" w:rsidRDefault="00EC6F1E" w:rsidP="00EC6F1E">
          <w:pPr>
            <w:pStyle w:val="8D2C23E33FC94F9181542B5F2FAC1FD9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Community Outreach Director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F1EF668688D74FA082ACFC5F7CD93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03A65-1843-46C6-A8AD-81814C4ACA5A}"/>
      </w:docPartPr>
      <w:docPartBody>
        <w:p w:rsidR="00937B7C" w:rsidRDefault="00EC6F1E" w:rsidP="00EC6F1E">
          <w:pPr>
            <w:pStyle w:val="F1EF668688D74FA082ACFC5F7CD93340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>
            <w:rPr>
              <w:color w:val="000000" w:themeColor="text1"/>
              <w:sz w:val="24"/>
              <w:shd w:val="clear" w:color="auto" w:fill="FBF6EF"/>
            </w:rPr>
            <w:t>2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 xml:space="preserve"> years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2023C9AFE9F248999C44EF891F91F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DAFEA-372D-4404-B966-3E76013B368A}"/>
      </w:docPartPr>
      <w:docPartBody>
        <w:p w:rsidR="00937B7C" w:rsidRDefault="00EC6F1E" w:rsidP="00EC6F1E">
          <w:pPr>
            <w:pStyle w:val="2023C9AFE9F248999C44EF891F91FF46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789 Greenway Blvd, Seattle, WA 98104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C6FD0E0AFAC24FA0B360E58C12CFF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73BF7-A4CF-42A1-8B4D-67D115617584}"/>
      </w:docPartPr>
      <w:docPartBody>
        <w:p w:rsidR="00937B7C" w:rsidRDefault="00EC6F1E" w:rsidP="00EC6F1E">
          <w:pPr>
            <w:pStyle w:val="C6FD0E0AFAC24FA0B360E58C12CFFF48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555-321-0987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0F2D4A4214CB41798261FA71B9712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5C1D8-61BB-4E83-A295-4E43C3A16477}"/>
      </w:docPartPr>
      <w:docPartBody>
        <w:p w:rsidR="00937B7C" w:rsidRDefault="00EC6F1E" w:rsidP="00EC6F1E">
          <w:pPr>
            <w:pStyle w:val="0F2D4A4214CB41798261FA71B97121B6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o.grant@greenearth.org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27F4746318AC431F84CDD45FF4936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119E6-154F-42C2-8BAA-9DFD8315746D}"/>
      </w:docPartPr>
      <w:docPartBody>
        <w:p w:rsidR="00937B7C" w:rsidRDefault="00EC6F1E" w:rsidP="00EC6F1E">
          <w:pPr>
            <w:pStyle w:val="27F4746318AC431F84CDD45FF4936F2D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Weekends, 10 AM - 4 PM PST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D749589956C54D63B45C9F1859549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959C0-6329-4EEA-A456-241065C53F65}"/>
      </w:docPartPr>
      <w:docPartBody>
        <w:p w:rsidR="00937B7C" w:rsidRDefault="00EC6F1E" w:rsidP="00EC6F1E">
          <w:pPr>
            <w:pStyle w:val="D749589956C54D63B45C9F1859549D4D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Organized a city-wide recycling drive in 2058; led a team of 50 volunteers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  <w:docPart>
      <w:docPartPr>
        <w:name w:val="E321CE6601BA477DBC79FFCDCB32F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2C28A-4D18-408B-BCBE-58C235380375}"/>
      </w:docPartPr>
      <w:docPartBody>
        <w:p w:rsidR="00937B7C" w:rsidRDefault="00EC6F1E" w:rsidP="00EC6F1E">
          <w:pPr>
            <w:pStyle w:val="E321CE6601BA477DBC79FFCDCB32FB291"/>
          </w:pP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[</w:t>
          </w:r>
          <w:r w:rsidRPr="00756B4A">
            <w:rPr>
              <w:color w:val="000000" w:themeColor="text1"/>
              <w:sz w:val="24"/>
              <w:shd w:val="clear" w:color="auto" w:fill="FBF6EF"/>
            </w:rPr>
            <w:t>Olivia can speak about my organizational skills and commitment to environmental causes.</w:t>
          </w:r>
          <w:r w:rsidRPr="00756B4A">
            <w:rPr>
              <w:rFonts w:cstheme="minorHAnsi"/>
              <w:bCs/>
              <w:color w:val="000000" w:themeColor="text1"/>
              <w:sz w:val="24"/>
              <w:szCs w:val="24"/>
              <w:shd w:val="clear" w:color="auto" w:fill="FBF6EF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9B7"/>
    <w:rsid w:val="000179BD"/>
    <w:rsid w:val="00032480"/>
    <w:rsid w:val="00071172"/>
    <w:rsid w:val="000C5099"/>
    <w:rsid w:val="002B0B43"/>
    <w:rsid w:val="00306BE2"/>
    <w:rsid w:val="005D126E"/>
    <w:rsid w:val="007E7DB5"/>
    <w:rsid w:val="008207A4"/>
    <w:rsid w:val="00847DAD"/>
    <w:rsid w:val="00937B7C"/>
    <w:rsid w:val="009E4C05"/>
    <w:rsid w:val="00A149B7"/>
    <w:rsid w:val="00A201A6"/>
    <w:rsid w:val="00A271E8"/>
    <w:rsid w:val="00A445B2"/>
    <w:rsid w:val="00AA72BE"/>
    <w:rsid w:val="00C02446"/>
    <w:rsid w:val="00D31D1F"/>
    <w:rsid w:val="00E65CAB"/>
    <w:rsid w:val="00EC6F1E"/>
    <w:rsid w:val="00F6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6F1E"/>
    <w:rPr>
      <w:color w:val="77206D" w:themeColor="accent5" w:themeShade="BF"/>
      <w:sz w:val="22"/>
    </w:rPr>
  </w:style>
  <w:style w:type="paragraph" w:customStyle="1" w:styleId="18091F3D00A54AE2B5288A04E181DEEC2">
    <w:name w:val="18091F3D00A54AE2B5288A04E181DEEC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F98C9F0C0061490BACA0904A094EF2482">
    <w:name w:val="F98C9F0C0061490BACA0904A094EF248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DD13E7ED126D4A4E8307272428FCB7222">
    <w:name w:val="DD13E7ED126D4A4E8307272428FCB722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86CD6099B5E843A49135EB19A05070932">
    <w:name w:val="86CD6099B5E843A49135EB19A0507093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F2C8AC7421CE4271AF815216F0B9774D2">
    <w:name w:val="F2C8AC7421CE4271AF815216F0B9774D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58C7C17C4CA44FB7A5F985CD76277B702">
    <w:name w:val="58C7C17C4CA44FB7A5F985CD76277B70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04BD759CF43B4198BDF2F2DEC3CCDE982">
    <w:name w:val="04BD759CF43B4198BDF2F2DEC3CCDE98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3B33AD2FC7BC4B31AEE35C4799C6FD492">
    <w:name w:val="3B33AD2FC7BC4B31AEE35C4799C6FD49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9F6AEA49B3D447CBB163782EF0DB62A12">
    <w:name w:val="9F6AEA49B3D447CBB163782EF0DB62A1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E4F59D1EB4184D45A0E24AF818EDA1EC2">
    <w:name w:val="E4F59D1EB4184D45A0E24AF818EDA1EC2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2C8189CBCFBE4839B487314FBC2FC40F1">
    <w:name w:val="2C8189CBCFBE4839B487314FBC2FC40F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47E486DA0D314802B67886A45AC835941">
    <w:name w:val="47E486DA0D314802B67886A45AC83594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639611248D10477BAE9016D91A8B602D1">
    <w:name w:val="639611248D10477BAE9016D91A8B602D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129EC384B02C4A02B4FF676A9D6E355C1">
    <w:name w:val="129EC384B02C4A02B4FF676A9D6E355C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FBFD2CFE14FB48FEB7F9BA645D8C77731">
    <w:name w:val="FBFD2CFE14FB48FEB7F9BA645D8C7773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7DD18DB2BCAD4B9EBBE71A3830D5ABC61">
    <w:name w:val="7DD18DB2BCAD4B9EBBE71A3830D5ABC6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77A09E760223468B8D8B8E5FED23A8FB1">
    <w:name w:val="77A09E760223468B8D8B8E5FED23A8FB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0997F80CC8204AF3B341628743CC5E251">
    <w:name w:val="0997F80CC8204AF3B341628743CC5E25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CB8CFD32D8E844DD8659F7EE92555B181">
    <w:name w:val="CB8CFD32D8E844DD8659F7EE92555B18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304AF1C54FA84D988D839037215612831">
    <w:name w:val="304AF1C54FA84D988D83903721561283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79750F43A0964D7CA37410426C3B19ED1">
    <w:name w:val="79750F43A0964D7CA37410426C3B19ED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7877CCE6E8B549388D0A07872BBEFC5D1">
    <w:name w:val="7877CCE6E8B549388D0A07872BBEFC5D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B932CA9061D04963AE6E02EA67C9856C1">
    <w:name w:val="B932CA9061D04963AE6E02EA67C9856C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FFA34F507B134ECB85E12A51F281D3011">
    <w:name w:val="FFA34F507B134ECB85E12A51F281D301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F51A9F498499424ABE454944DED783911">
    <w:name w:val="F51A9F498499424ABE454944DED78391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8D2C23E33FC94F9181542B5F2FAC1FD91">
    <w:name w:val="8D2C23E33FC94F9181542B5F2FAC1FD9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F1EF668688D74FA082ACFC5F7CD933401">
    <w:name w:val="F1EF668688D74FA082ACFC5F7CD93340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2023C9AFE9F248999C44EF891F91FF461">
    <w:name w:val="2023C9AFE9F248999C44EF891F91FF46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C6FD0E0AFAC24FA0B360E58C12CFFF481">
    <w:name w:val="C6FD0E0AFAC24FA0B360E58C12CFFF48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0F2D4A4214CB41798261FA71B97121B61">
    <w:name w:val="0F2D4A4214CB41798261FA71B97121B6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27F4746318AC431F84CDD45FF4936F2D1">
    <w:name w:val="27F4746318AC431F84CDD45FF4936F2D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D749589956C54D63B45C9F1859549D4D1">
    <w:name w:val="D749589956C54D63B45C9F1859549D4D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  <w:style w:type="paragraph" w:customStyle="1" w:styleId="E321CE6601BA477DBC79FFCDCB32FB291">
    <w:name w:val="E321CE6601BA477DBC79FFCDCB32FB291"/>
    <w:rsid w:val="00EC6F1E"/>
    <w:pPr>
      <w:spacing w:line="256" w:lineRule="auto"/>
    </w:pPr>
    <w:rPr>
      <w:rFonts w:eastAsiaTheme="minorHAnsi"/>
      <w:kern w:val="2"/>
      <w:lang w:val="en-US"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Label LS1-05">
      <a:dk1>
        <a:sysClr val="windowText" lastClr="000000"/>
      </a:dk1>
      <a:lt1>
        <a:sysClr val="window" lastClr="FFFFFF"/>
      </a:lt1>
      <a:dk2>
        <a:srgbClr val="2C3644"/>
      </a:dk2>
      <a:lt2>
        <a:srgbClr val="FFFFFF"/>
      </a:lt2>
      <a:accent1>
        <a:srgbClr val="C3EA1F"/>
      </a:accent1>
      <a:accent2>
        <a:srgbClr val="9DCB08"/>
      </a:accent2>
      <a:accent3>
        <a:srgbClr val="10A48E"/>
      </a:accent3>
      <a:accent4>
        <a:srgbClr val="17C0A3"/>
      </a:accent4>
      <a:accent5>
        <a:srgbClr val="044F44"/>
      </a:accent5>
      <a:accent6>
        <a:srgbClr val="2C3644"/>
      </a:accent6>
      <a:hlink>
        <a:srgbClr val="10A48E"/>
      </a:hlink>
      <a:folHlink>
        <a:srgbClr val="FF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DFE9FF64-2DD4-48D2-888B-56E655F826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BEC855-EEBD-4127-9FE8-3C859C2AB8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F0F106-CEAE-4322-8B5D-B69A5040D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1378AA-C410-4A11-8FB3-95FF0DA9DBB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capsules fax cover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2023-07-20T04:19:00Z</dcterms:created>
  <dcterms:modified xsi:type="dcterms:W3CDTF">2025-01-25T06:54:00Z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